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DC316" w14:textId="7C990E00" w:rsidR="00BD464C" w:rsidRDefault="00965383" w:rsidP="007166CE">
      <w:pPr>
        <w:pStyle w:val="berschrift1"/>
      </w:pPr>
      <w:r>
        <w:rPr>
          <w:noProof/>
        </w:rPr>
        <w:drawing>
          <wp:inline distT="0" distB="0" distL="0" distR="0" wp14:anchorId="16BB19A7" wp14:editId="21369036">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9F0A0C4" w14:textId="4A22532D" w:rsidR="007166CE" w:rsidRDefault="007166CE" w:rsidP="007166CE">
      <w:pPr>
        <w:pStyle w:val="berschrift1"/>
      </w:pPr>
      <w:r>
        <w:br w:type="page"/>
      </w:r>
      <w:r>
        <w:lastRenderedPageBreak/>
        <w:t>Vorwort</w:t>
      </w:r>
    </w:p>
    <w:p w14:paraId="0F545154"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0C0B9FD"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CABFAC5" w14:textId="77777777" w:rsidR="007166CE" w:rsidRDefault="007166CE" w:rsidP="007166CE">
      <w:r>
        <w:t>Euch allen wünsche ich Gottes reichen Segen und dass Ihr für Euch interessante Texte hier findet. Für Anregungen bin ich immer dankbar.</w:t>
      </w:r>
    </w:p>
    <w:p w14:paraId="1CC04BEF" w14:textId="77777777" w:rsidR="007166CE" w:rsidRDefault="007166CE" w:rsidP="007166CE">
      <w:r>
        <w:t>Gruß &amp; Segen,</w:t>
      </w:r>
    </w:p>
    <w:p w14:paraId="182DC6C0" w14:textId="77777777" w:rsidR="007166CE" w:rsidRDefault="007166CE" w:rsidP="007166CE">
      <w:r>
        <w:t>Andreas</w:t>
      </w:r>
    </w:p>
    <w:p w14:paraId="2F2E6CB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D5F95D7" w14:textId="33782E52" w:rsidR="00BD464C" w:rsidRDefault="00BD464C">
      <w:pPr>
        <w:spacing w:after="0" w:line="240" w:lineRule="auto"/>
      </w:pPr>
      <w:r>
        <w:rPr>
          <w:noProof/>
        </w:rPr>
        <w:drawing>
          <wp:inline distT="0" distB="0" distL="0" distR="0" wp14:anchorId="2E218D48" wp14:editId="64693737">
            <wp:extent cx="2286000" cy="286004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86000" cy="2860040"/>
                    </a:xfrm>
                    <a:prstGeom prst="rect">
                      <a:avLst/>
                    </a:prstGeom>
                    <a:noFill/>
                    <a:ln>
                      <a:noFill/>
                    </a:ln>
                  </pic:spPr>
                </pic:pic>
              </a:graphicData>
            </a:graphic>
          </wp:inline>
        </w:drawing>
      </w:r>
    </w:p>
    <w:p w14:paraId="3BD39D6F" w14:textId="035EF813" w:rsidR="00BD71A4" w:rsidRDefault="00BD71A4">
      <w:pPr>
        <w:spacing w:after="0" w:line="240" w:lineRule="auto"/>
        <w:rPr>
          <w:rFonts w:eastAsia="Times New Roman"/>
          <w:b/>
          <w:bCs/>
          <w:color w:val="000000"/>
          <w:kern w:val="36"/>
          <w:sz w:val="36"/>
          <w:szCs w:val="48"/>
          <w:lang w:eastAsia="de-DE"/>
        </w:rPr>
      </w:pPr>
      <w:r>
        <w:br w:type="page"/>
      </w:r>
    </w:p>
    <w:p w14:paraId="153B3E26" w14:textId="77777777" w:rsidR="00BD464C" w:rsidRDefault="00BD464C" w:rsidP="00BD464C">
      <w:pPr>
        <w:pStyle w:val="berschrift1"/>
        <w:rPr>
          <w:sz w:val="48"/>
        </w:rPr>
      </w:pPr>
      <w:r>
        <w:t>Bekenntnis</w:t>
      </w:r>
    </w:p>
    <w:p w14:paraId="1CCBF88C" w14:textId="77777777" w:rsidR="00BD464C" w:rsidRDefault="00BD464C" w:rsidP="00BD464C">
      <w:pPr>
        <w:pStyle w:val="StandardWeb"/>
      </w:pPr>
      <w:r>
        <w:rPr>
          <w:rStyle w:val="Hervorhebung"/>
          <w:rFonts w:eastAsiaTheme="majorEastAsia"/>
        </w:rPr>
        <w:t xml:space="preserve">Christliche Confession Weyland des </w:t>
      </w:r>
      <w:proofErr w:type="spellStart"/>
      <w:r>
        <w:rPr>
          <w:rStyle w:val="Hervorhebung"/>
          <w:rFonts w:eastAsiaTheme="majorEastAsia"/>
        </w:rPr>
        <w:t>Durchleuchtigsten</w:t>
      </w:r>
      <w:proofErr w:type="spellEnd"/>
      <w:r>
        <w:rPr>
          <w:rStyle w:val="Hervorhebung"/>
          <w:rFonts w:eastAsiaTheme="majorEastAsia"/>
        </w:rPr>
        <w:t xml:space="preserve"> </w:t>
      </w:r>
      <w:proofErr w:type="spellStart"/>
      <w:r>
        <w:rPr>
          <w:rStyle w:val="Hervorhebung"/>
          <w:rFonts w:eastAsiaTheme="majorEastAsia"/>
        </w:rPr>
        <w:t>Hochgebornen</w:t>
      </w:r>
      <w:proofErr w:type="spellEnd"/>
      <w:r>
        <w:rPr>
          <w:rStyle w:val="Hervorhebung"/>
          <w:rFonts w:eastAsiaTheme="majorEastAsia"/>
        </w:rPr>
        <w:t xml:space="preserve"> Fürsten und Herren, Herren </w:t>
      </w:r>
      <w:proofErr w:type="spellStart"/>
      <w:r>
        <w:rPr>
          <w:rStyle w:val="Hervorhebung"/>
          <w:rFonts w:eastAsiaTheme="majorEastAsia"/>
        </w:rPr>
        <w:t>Friderichen</w:t>
      </w:r>
      <w:proofErr w:type="spellEnd"/>
      <w:r>
        <w:rPr>
          <w:rStyle w:val="Hervorhebung"/>
          <w:rFonts w:eastAsiaTheme="majorEastAsia"/>
        </w:rPr>
        <w:t xml:space="preserve"> des Dritten, </w:t>
      </w:r>
      <w:proofErr w:type="spellStart"/>
      <w:r>
        <w:rPr>
          <w:rStyle w:val="Hervorhebung"/>
          <w:rFonts w:eastAsiaTheme="majorEastAsia"/>
        </w:rPr>
        <w:t>Pfalzgraven</w:t>
      </w:r>
      <w:proofErr w:type="spellEnd"/>
      <w:r>
        <w:rPr>
          <w:rStyle w:val="Hervorhebung"/>
          <w:rFonts w:eastAsiaTheme="majorEastAsia"/>
        </w:rPr>
        <w:t xml:space="preserve"> </w:t>
      </w:r>
      <w:proofErr w:type="spellStart"/>
      <w:r>
        <w:rPr>
          <w:rStyle w:val="Hervorhebung"/>
          <w:rFonts w:eastAsiaTheme="majorEastAsia"/>
        </w:rPr>
        <w:t>bey</w:t>
      </w:r>
      <w:proofErr w:type="spellEnd"/>
      <w:r>
        <w:rPr>
          <w:rStyle w:val="Hervorhebung"/>
          <w:rFonts w:eastAsiaTheme="majorEastAsia"/>
        </w:rPr>
        <w:t xml:space="preserve"> Rhein, des heiligen Römischen Reichs </w:t>
      </w:r>
      <w:proofErr w:type="spellStart"/>
      <w:r>
        <w:rPr>
          <w:rStyle w:val="Hervorhebung"/>
          <w:rFonts w:eastAsiaTheme="majorEastAsia"/>
        </w:rPr>
        <w:t>Ertztruchses</w:t>
      </w:r>
      <w:proofErr w:type="spellEnd"/>
      <w:r>
        <w:rPr>
          <w:rStyle w:val="Hervorhebung"/>
          <w:rFonts w:eastAsiaTheme="majorEastAsia"/>
        </w:rPr>
        <w:t xml:space="preserve"> und Churfürsten, Herzogen in </w:t>
      </w:r>
      <w:proofErr w:type="spellStart"/>
      <w:r>
        <w:rPr>
          <w:rStyle w:val="Hervorhebung"/>
          <w:rFonts w:eastAsiaTheme="majorEastAsia"/>
        </w:rPr>
        <w:t>Beyern</w:t>
      </w:r>
      <w:proofErr w:type="spellEnd"/>
      <w:r>
        <w:rPr>
          <w:rStyle w:val="Hervorhebung"/>
          <w:rFonts w:eastAsiaTheme="majorEastAsia"/>
        </w:rPr>
        <w:t xml:space="preserve">, ec. </w:t>
      </w:r>
      <w:proofErr w:type="spellStart"/>
      <w:r>
        <w:rPr>
          <w:rStyle w:val="Hervorhebung"/>
          <w:rFonts w:eastAsiaTheme="majorEastAsia"/>
        </w:rPr>
        <w:t>Darinn</w:t>
      </w:r>
      <w:proofErr w:type="spellEnd"/>
      <w:r>
        <w:rPr>
          <w:rStyle w:val="Hervorhebung"/>
          <w:rFonts w:eastAsiaTheme="majorEastAsia"/>
        </w:rPr>
        <w:t xml:space="preserve"> sein Churfürst. G. </w:t>
      </w:r>
      <w:proofErr w:type="spellStart"/>
      <w:r>
        <w:rPr>
          <w:rStyle w:val="Hervorhebung"/>
          <w:rFonts w:eastAsiaTheme="majorEastAsia"/>
        </w:rPr>
        <w:t>bestendiglich</w:t>
      </w:r>
      <w:proofErr w:type="spellEnd"/>
      <w:r>
        <w:rPr>
          <w:rStyle w:val="Hervorhebung"/>
          <w:rFonts w:eastAsiaTheme="majorEastAsia"/>
        </w:rPr>
        <w:t xml:space="preserve"> und </w:t>
      </w:r>
      <w:proofErr w:type="spellStart"/>
      <w:r>
        <w:rPr>
          <w:rStyle w:val="Hervorhebung"/>
          <w:rFonts w:eastAsiaTheme="majorEastAsia"/>
        </w:rPr>
        <w:t>sanfft</w:t>
      </w:r>
      <w:proofErr w:type="spellEnd"/>
      <w:r>
        <w:rPr>
          <w:rStyle w:val="Hervorhebung"/>
          <w:rFonts w:eastAsiaTheme="majorEastAsia"/>
        </w:rPr>
        <w:t xml:space="preserve"> den 26. </w:t>
      </w:r>
      <w:proofErr w:type="spellStart"/>
      <w:r>
        <w:rPr>
          <w:rStyle w:val="Hervorhebung"/>
          <w:rFonts w:eastAsiaTheme="majorEastAsia"/>
        </w:rPr>
        <w:t>Octobris</w:t>
      </w:r>
      <w:proofErr w:type="spellEnd"/>
      <w:r>
        <w:rPr>
          <w:rStyle w:val="Hervorhebung"/>
          <w:rFonts w:eastAsiaTheme="majorEastAsia"/>
        </w:rPr>
        <w:t xml:space="preserve">, Anno 1576. im Herren Christo </w:t>
      </w:r>
      <w:proofErr w:type="spellStart"/>
      <w:r>
        <w:rPr>
          <w:rStyle w:val="Hervorhebung"/>
          <w:rFonts w:eastAsiaTheme="majorEastAsia"/>
        </w:rPr>
        <w:t>Gottseliglichen</w:t>
      </w:r>
      <w:proofErr w:type="spellEnd"/>
      <w:r>
        <w:rPr>
          <w:rStyle w:val="Hervorhebung"/>
          <w:rFonts w:eastAsiaTheme="majorEastAsia"/>
        </w:rPr>
        <w:t xml:space="preserve"> entschlafen, von Wort zu Wort </w:t>
      </w:r>
      <w:proofErr w:type="spellStart"/>
      <w:r>
        <w:rPr>
          <w:rStyle w:val="Hervorhebung"/>
          <w:rFonts w:eastAsiaTheme="majorEastAsia"/>
        </w:rPr>
        <w:t>auß</w:t>
      </w:r>
      <w:proofErr w:type="spellEnd"/>
      <w:r>
        <w:rPr>
          <w:rStyle w:val="Hervorhebung"/>
          <w:rFonts w:eastAsiaTheme="majorEastAsia"/>
        </w:rPr>
        <w:t xml:space="preserve"> ihrer </w:t>
      </w:r>
      <w:proofErr w:type="spellStart"/>
      <w:r>
        <w:rPr>
          <w:rStyle w:val="Hervorhebung"/>
          <w:rFonts w:eastAsiaTheme="majorEastAsia"/>
        </w:rPr>
        <w:t>Churfürstl</w:t>
      </w:r>
      <w:proofErr w:type="spellEnd"/>
      <w:r>
        <w:rPr>
          <w:rStyle w:val="Hervorhebung"/>
          <w:rFonts w:eastAsiaTheme="majorEastAsia"/>
        </w:rPr>
        <w:t>. G. Testament, gezogen.</w:t>
      </w:r>
      <w:r>
        <w:t xml:space="preserve"> </w:t>
      </w:r>
    </w:p>
    <w:p w14:paraId="580AC3F0" w14:textId="77777777" w:rsidR="00BD464C" w:rsidRDefault="00BD464C" w:rsidP="00BD464C">
      <w:pPr>
        <w:pStyle w:val="StandardWeb"/>
      </w:pPr>
      <w:proofErr w:type="spellStart"/>
      <w:r>
        <w:rPr>
          <w:rStyle w:val="Hervorhebung"/>
          <w:rFonts w:eastAsiaTheme="majorEastAsia"/>
        </w:rPr>
        <w:t>Auß</w:t>
      </w:r>
      <w:proofErr w:type="spellEnd"/>
      <w:r>
        <w:rPr>
          <w:rStyle w:val="Hervorhebung"/>
          <w:rFonts w:eastAsiaTheme="majorEastAsia"/>
        </w:rPr>
        <w:t xml:space="preserve"> </w:t>
      </w:r>
      <w:proofErr w:type="spellStart"/>
      <w:r>
        <w:rPr>
          <w:rStyle w:val="Hervorhebung"/>
          <w:rFonts w:eastAsiaTheme="majorEastAsia"/>
        </w:rPr>
        <w:t>sonderem</w:t>
      </w:r>
      <w:proofErr w:type="spellEnd"/>
      <w:r>
        <w:rPr>
          <w:rStyle w:val="Hervorhebung"/>
          <w:rFonts w:eastAsiaTheme="majorEastAsia"/>
        </w:rPr>
        <w:t xml:space="preserve"> </w:t>
      </w:r>
      <w:proofErr w:type="spellStart"/>
      <w:r>
        <w:rPr>
          <w:rStyle w:val="Hervorhebung"/>
          <w:rFonts w:eastAsiaTheme="majorEastAsia"/>
        </w:rPr>
        <w:t>befelch</w:t>
      </w:r>
      <w:proofErr w:type="spellEnd"/>
      <w:r>
        <w:rPr>
          <w:rStyle w:val="Hervorhebung"/>
          <w:rFonts w:eastAsiaTheme="majorEastAsia"/>
        </w:rPr>
        <w:t xml:space="preserve"> des auch </w:t>
      </w:r>
      <w:proofErr w:type="spellStart"/>
      <w:r>
        <w:rPr>
          <w:rStyle w:val="Hervorhebung"/>
          <w:rFonts w:eastAsiaTheme="majorEastAsia"/>
        </w:rPr>
        <w:t>Durchleuchtigen</w:t>
      </w:r>
      <w:proofErr w:type="spellEnd"/>
      <w:r>
        <w:rPr>
          <w:rStyle w:val="Hervorhebung"/>
          <w:rFonts w:eastAsiaTheme="majorEastAsia"/>
        </w:rPr>
        <w:t xml:space="preserve">, </w:t>
      </w:r>
      <w:proofErr w:type="spellStart"/>
      <w:r>
        <w:rPr>
          <w:rStyle w:val="Hervorhebung"/>
          <w:rFonts w:eastAsiaTheme="majorEastAsia"/>
        </w:rPr>
        <w:t>Hochgebornen</w:t>
      </w:r>
      <w:proofErr w:type="spellEnd"/>
      <w:r>
        <w:rPr>
          <w:rStyle w:val="Hervorhebung"/>
          <w:rFonts w:eastAsiaTheme="majorEastAsia"/>
        </w:rPr>
        <w:t xml:space="preserve"> Fürsten und Herren, Herren Johans </w:t>
      </w:r>
      <w:proofErr w:type="spellStart"/>
      <w:r>
        <w:rPr>
          <w:rStyle w:val="Hervorhebung"/>
          <w:rFonts w:eastAsiaTheme="majorEastAsia"/>
        </w:rPr>
        <w:t>Casimiren</w:t>
      </w:r>
      <w:proofErr w:type="spellEnd"/>
      <w:r>
        <w:rPr>
          <w:rStyle w:val="Hervorhebung"/>
          <w:rFonts w:eastAsiaTheme="majorEastAsia"/>
        </w:rPr>
        <w:t xml:space="preserve">, </w:t>
      </w:r>
      <w:proofErr w:type="spellStart"/>
      <w:r>
        <w:rPr>
          <w:rStyle w:val="Hervorhebung"/>
          <w:rFonts w:eastAsiaTheme="majorEastAsia"/>
        </w:rPr>
        <w:t>Pfaltzgraven</w:t>
      </w:r>
      <w:proofErr w:type="spellEnd"/>
      <w:r>
        <w:rPr>
          <w:rStyle w:val="Hervorhebung"/>
          <w:rFonts w:eastAsiaTheme="majorEastAsia"/>
        </w:rPr>
        <w:t xml:space="preserve"> </w:t>
      </w:r>
      <w:proofErr w:type="spellStart"/>
      <w:r>
        <w:rPr>
          <w:rStyle w:val="Hervorhebung"/>
          <w:rFonts w:eastAsiaTheme="majorEastAsia"/>
        </w:rPr>
        <w:t>bey</w:t>
      </w:r>
      <w:proofErr w:type="spellEnd"/>
      <w:r>
        <w:rPr>
          <w:rStyle w:val="Hervorhebung"/>
          <w:rFonts w:eastAsiaTheme="majorEastAsia"/>
        </w:rPr>
        <w:t xml:space="preserve"> Rhein, </w:t>
      </w:r>
      <w:proofErr w:type="spellStart"/>
      <w:r>
        <w:rPr>
          <w:rStyle w:val="Hervorhebung"/>
          <w:rFonts w:eastAsiaTheme="majorEastAsia"/>
        </w:rPr>
        <w:t>Hertzogen</w:t>
      </w:r>
      <w:proofErr w:type="spellEnd"/>
      <w:r>
        <w:rPr>
          <w:rStyle w:val="Hervorhebung"/>
          <w:rFonts w:eastAsiaTheme="majorEastAsia"/>
        </w:rPr>
        <w:t xml:space="preserve"> in </w:t>
      </w:r>
      <w:proofErr w:type="spellStart"/>
      <w:r>
        <w:rPr>
          <w:rStyle w:val="Hervorhebung"/>
          <w:rFonts w:eastAsiaTheme="majorEastAsia"/>
        </w:rPr>
        <w:t>Beyern</w:t>
      </w:r>
      <w:proofErr w:type="spellEnd"/>
      <w:r>
        <w:rPr>
          <w:rStyle w:val="Hervorhebung"/>
          <w:rFonts w:eastAsiaTheme="majorEastAsia"/>
        </w:rPr>
        <w:t xml:space="preserve">, ec. Der Churfürstlichen </w:t>
      </w:r>
      <w:proofErr w:type="spellStart"/>
      <w:r>
        <w:rPr>
          <w:rStyle w:val="Hervorhebung"/>
          <w:rFonts w:eastAsiaTheme="majorEastAsia"/>
        </w:rPr>
        <w:t>Pfaltz</w:t>
      </w:r>
      <w:proofErr w:type="spellEnd"/>
      <w:r>
        <w:rPr>
          <w:rStyle w:val="Hervorhebung"/>
          <w:rFonts w:eastAsiaTheme="majorEastAsia"/>
        </w:rPr>
        <w:t xml:space="preserve"> am Rhein </w:t>
      </w:r>
      <w:proofErr w:type="spellStart"/>
      <w:r>
        <w:rPr>
          <w:rStyle w:val="Hervorhebung"/>
          <w:rFonts w:eastAsiaTheme="majorEastAsia"/>
        </w:rPr>
        <w:t>verordeneten</w:t>
      </w:r>
      <w:proofErr w:type="spellEnd"/>
      <w:r>
        <w:rPr>
          <w:rStyle w:val="Hervorhebung"/>
          <w:rFonts w:eastAsiaTheme="majorEastAsia"/>
        </w:rPr>
        <w:t xml:space="preserve"> Statthalters, den 25. </w:t>
      </w:r>
      <w:proofErr w:type="spellStart"/>
      <w:r>
        <w:rPr>
          <w:rStyle w:val="Hervorhebung"/>
          <w:rFonts w:eastAsiaTheme="majorEastAsia"/>
        </w:rPr>
        <w:t>Februarii</w:t>
      </w:r>
      <w:proofErr w:type="spellEnd"/>
      <w:r>
        <w:rPr>
          <w:rStyle w:val="Hervorhebung"/>
          <w:rFonts w:eastAsiaTheme="majorEastAsia"/>
        </w:rPr>
        <w:t xml:space="preserve"> Anno 1577. In Druck verfertiget.</w:t>
      </w:r>
      <w:r>
        <w:t xml:space="preserve"> </w:t>
      </w:r>
    </w:p>
    <w:p w14:paraId="300BA70E" w14:textId="77777777" w:rsidR="00BD464C" w:rsidRDefault="00BD464C" w:rsidP="00BD464C">
      <w:pPr>
        <w:pStyle w:val="StandardWeb"/>
      </w:pPr>
      <w:r>
        <w:t xml:space="preserve">Im </w:t>
      </w:r>
      <w:proofErr w:type="spellStart"/>
      <w:r>
        <w:t>namen</w:t>
      </w:r>
      <w:proofErr w:type="spellEnd"/>
      <w:r>
        <w:t xml:space="preserve"> der heiligen </w:t>
      </w:r>
      <w:proofErr w:type="spellStart"/>
      <w:r>
        <w:t>untheilbaren</w:t>
      </w:r>
      <w:proofErr w:type="spellEnd"/>
      <w:r>
        <w:t xml:space="preserve"> </w:t>
      </w:r>
      <w:proofErr w:type="spellStart"/>
      <w:r>
        <w:t>Dreyfaltigkeyt</w:t>
      </w:r>
      <w:proofErr w:type="spellEnd"/>
      <w:r>
        <w:t xml:space="preserve"> Gottes des Vatters, des Sohns, und des heiligen Geistes, Amen. </w:t>
      </w:r>
    </w:p>
    <w:p w14:paraId="4A1487E5" w14:textId="77777777" w:rsidR="00BD464C" w:rsidRDefault="00BD464C" w:rsidP="00BD464C">
      <w:pPr>
        <w:pStyle w:val="StandardWeb"/>
      </w:pPr>
      <w:r>
        <w:t xml:space="preserve">Wir Fridrich von Gottes </w:t>
      </w:r>
      <w:proofErr w:type="spellStart"/>
      <w:r>
        <w:t>genaden</w:t>
      </w:r>
      <w:proofErr w:type="spellEnd"/>
      <w:r>
        <w:t xml:space="preserve"> </w:t>
      </w:r>
      <w:proofErr w:type="spellStart"/>
      <w:r>
        <w:t>Pfaltzgraffe</w:t>
      </w:r>
      <w:proofErr w:type="spellEnd"/>
      <w:r>
        <w:t xml:space="preserve"> </w:t>
      </w:r>
      <w:proofErr w:type="spellStart"/>
      <w:r>
        <w:t>bey</w:t>
      </w:r>
      <w:proofErr w:type="spellEnd"/>
      <w:r>
        <w:t xml:space="preserve"> Rhein, des heiligen Römischen Reichs </w:t>
      </w:r>
      <w:proofErr w:type="spellStart"/>
      <w:r>
        <w:t>Ertzdruchses</w:t>
      </w:r>
      <w:proofErr w:type="spellEnd"/>
      <w:r>
        <w:t xml:space="preserve"> und Churfürst, Hertzog in </w:t>
      </w:r>
      <w:proofErr w:type="spellStart"/>
      <w:r>
        <w:t>Beyern</w:t>
      </w:r>
      <w:proofErr w:type="spellEnd"/>
      <w:r>
        <w:t xml:space="preserve"> ec. Bekennen und thun kund </w:t>
      </w:r>
      <w:proofErr w:type="spellStart"/>
      <w:r>
        <w:t>allermenniglich</w:t>
      </w:r>
      <w:proofErr w:type="spellEnd"/>
      <w:r>
        <w:t xml:space="preserve"> mit diesem </w:t>
      </w:r>
      <w:proofErr w:type="spellStart"/>
      <w:r>
        <w:t>brieff</w:t>
      </w:r>
      <w:proofErr w:type="spellEnd"/>
      <w:r>
        <w:t xml:space="preserve">, ec. </w:t>
      </w:r>
    </w:p>
    <w:p w14:paraId="10AE44CB" w14:textId="77777777" w:rsidR="00BD464C" w:rsidRDefault="00BD464C" w:rsidP="00BD464C">
      <w:pPr>
        <w:pStyle w:val="StandardWeb"/>
      </w:pPr>
      <w:r>
        <w:t xml:space="preserve">Und </w:t>
      </w:r>
      <w:proofErr w:type="spellStart"/>
      <w:r>
        <w:t>anfenglich</w:t>
      </w:r>
      <w:proofErr w:type="spellEnd"/>
      <w:r>
        <w:t xml:space="preserve">, Als wir uns vor allen dingen </w:t>
      </w:r>
      <w:proofErr w:type="spellStart"/>
      <w:r>
        <w:t>auß</w:t>
      </w:r>
      <w:proofErr w:type="spellEnd"/>
      <w:r>
        <w:t xml:space="preserve"> Göttlichem </w:t>
      </w:r>
      <w:proofErr w:type="spellStart"/>
      <w:r>
        <w:t>wort</w:t>
      </w:r>
      <w:proofErr w:type="spellEnd"/>
      <w:r>
        <w:t xml:space="preserve">, Christlich </w:t>
      </w:r>
      <w:proofErr w:type="spellStart"/>
      <w:r>
        <w:t>erinneret</w:t>
      </w:r>
      <w:proofErr w:type="spellEnd"/>
      <w:r>
        <w:t xml:space="preserve">, daß die ewige und zeitliche </w:t>
      </w:r>
      <w:proofErr w:type="spellStart"/>
      <w:r>
        <w:t>wolfarth</w:t>
      </w:r>
      <w:proofErr w:type="spellEnd"/>
      <w:r>
        <w:t xml:space="preserve">, friede, ruhe, </w:t>
      </w:r>
      <w:proofErr w:type="spellStart"/>
      <w:r>
        <w:t>einigkeit</w:t>
      </w:r>
      <w:proofErr w:type="spellEnd"/>
      <w:r>
        <w:t xml:space="preserve"> und guter </w:t>
      </w:r>
      <w:proofErr w:type="spellStart"/>
      <w:r>
        <w:t>wolstand</w:t>
      </w:r>
      <w:proofErr w:type="spellEnd"/>
      <w:r>
        <w:t xml:space="preserve"> aller </w:t>
      </w:r>
      <w:proofErr w:type="spellStart"/>
      <w:r>
        <w:t>Regimenten</w:t>
      </w:r>
      <w:proofErr w:type="spellEnd"/>
      <w:r>
        <w:t xml:space="preserve">, Fürstenthumben, Land und </w:t>
      </w:r>
      <w:proofErr w:type="spellStart"/>
      <w:r>
        <w:t>Leut</w:t>
      </w:r>
      <w:proofErr w:type="spellEnd"/>
      <w:r>
        <w:t xml:space="preserve">, auch </w:t>
      </w:r>
      <w:proofErr w:type="spellStart"/>
      <w:r>
        <w:t>dero</w:t>
      </w:r>
      <w:proofErr w:type="spellEnd"/>
      <w:r>
        <w:t xml:space="preserve"> </w:t>
      </w:r>
      <w:proofErr w:type="spellStart"/>
      <w:r>
        <w:t>fürgesetzte</w:t>
      </w:r>
      <w:proofErr w:type="spellEnd"/>
      <w:r>
        <w:t xml:space="preserve"> </w:t>
      </w:r>
      <w:proofErr w:type="spellStart"/>
      <w:r>
        <w:t>Häußter</w:t>
      </w:r>
      <w:proofErr w:type="spellEnd"/>
      <w:r>
        <w:t xml:space="preserve">, </w:t>
      </w:r>
      <w:proofErr w:type="spellStart"/>
      <w:r>
        <w:t>Glider</w:t>
      </w:r>
      <w:proofErr w:type="spellEnd"/>
      <w:r>
        <w:t xml:space="preserve"> und </w:t>
      </w:r>
      <w:proofErr w:type="spellStart"/>
      <w:r>
        <w:t>Underthanen</w:t>
      </w:r>
      <w:proofErr w:type="spellEnd"/>
      <w:r>
        <w:t xml:space="preserve">, daher </w:t>
      </w:r>
      <w:proofErr w:type="spellStart"/>
      <w:r>
        <w:t>iren</w:t>
      </w:r>
      <w:proofErr w:type="spellEnd"/>
      <w:r>
        <w:t xml:space="preserve"> </w:t>
      </w:r>
      <w:proofErr w:type="spellStart"/>
      <w:r>
        <w:t>uhrsprung</w:t>
      </w:r>
      <w:proofErr w:type="spellEnd"/>
      <w:r>
        <w:t xml:space="preserve"> haben, </w:t>
      </w:r>
      <w:proofErr w:type="spellStart"/>
      <w:r>
        <w:t>auffwachsen</w:t>
      </w:r>
      <w:proofErr w:type="spellEnd"/>
      <w:r>
        <w:t xml:space="preserve">, </w:t>
      </w:r>
      <w:proofErr w:type="spellStart"/>
      <w:r>
        <w:t>zunemmen</w:t>
      </w:r>
      <w:proofErr w:type="spellEnd"/>
      <w:r>
        <w:t xml:space="preserve">, und </w:t>
      </w:r>
      <w:proofErr w:type="spellStart"/>
      <w:r>
        <w:t>bestendigklich</w:t>
      </w:r>
      <w:proofErr w:type="spellEnd"/>
      <w:r>
        <w:t xml:space="preserve"> erhalten werden, da man Gott und sein heiliges </w:t>
      </w:r>
      <w:proofErr w:type="spellStart"/>
      <w:r>
        <w:t>wort</w:t>
      </w:r>
      <w:proofErr w:type="spellEnd"/>
      <w:r>
        <w:t xml:space="preserve"> für </w:t>
      </w:r>
      <w:proofErr w:type="spellStart"/>
      <w:r>
        <w:t>augen</w:t>
      </w:r>
      <w:proofErr w:type="spellEnd"/>
      <w:r>
        <w:t xml:space="preserve"> hat, </w:t>
      </w:r>
      <w:proofErr w:type="spellStart"/>
      <w:r>
        <w:t>befürdert</w:t>
      </w:r>
      <w:proofErr w:type="spellEnd"/>
      <w:r>
        <w:t xml:space="preserve">, und alle </w:t>
      </w:r>
      <w:proofErr w:type="spellStart"/>
      <w:r>
        <w:t>handlung</w:t>
      </w:r>
      <w:proofErr w:type="spellEnd"/>
      <w:r>
        <w:t xml:space="preserve"> und </w:t>
      </w:r>
      <w:proofErr w:type="spellStart"/>
      <w:r>
        <w:t>sachen</w:t>
      </w:r>
      <w:proofErr w:type="spellEnd"/>
      <w:r>
        <w:t xml:space="preserve"> darnach in diesem leben, als der rechten unfehlbaren Richtschnur, richtet, Welches auch die Heyden, so die </w:t>
      </w:r>
      <w:proofErr w:type="spellStart"/>
      <w:r>
        <w:t>ware</w:t>
      </w:r>
      <w:proofErr w:type="spellEnd"/>
      <w:r>
        <w:t xml:space="preserve"> </w:t>
      </w:r>
      <w:proofErr w:type="spellStart"/>
      <w:r>
        <w:t>erkanntnuß</w:t>
      </w:r>
      <w:proofErr w:type="spellEnd"/>
      <w:r>
        <w:t xml:space="preserve"> desselbigen nicht gehabt, </w:t>
      </w:r>
      <w:proofErr w:type="spellStart"/>
      <w:r>
        <w:t>dannoch</w:t>
      </w:r>
      <w:proofErr w:type="spellEnd"/>
      <w:r>
        <w:t xml:space="preserve">, </w:t>
      </w:r>
      <w:proofErr w:type="spellStart"/>
      <w:r>
        <w:t>auß</w:t>
      </w:r>
      <w:proofErr w:type="spellEnd"/>
      <w:r>
        <w:t xml:space="preserve"> </w:t>
      </w:r>
      <w:proofErr w:type="spellStart"/>
      <w:r>
        <w:t>eingepflantztem</w:t>
      </w:r>
      <w:proofErr w:type="spellEnd"/>
      <w:r>
        <w:t xml:space="preserve"> natürlichem, </w:t>
      </w:r>
      <w:proofErr w:type="spellStart"/>
      <w:r>
        <w:t>liecht</w:t>
      </w:r>
      <w:proofErr w:type="spellEnd"/>
      <w:r>
        <w:t xml:space="preserve">, etlicher </w:t>
      </w:r>
      <w:proofErr w:type="spellStart"/>
      <w:r>
        <w:t>massen</w:t>
      </w:r>
      <w:proofErr w:type="spellEnd"/>
      <w:r>
        <w:t xml:space="preserve"> gesehen, und erkennet, und dann </w:t>
      </w:r>
      <w:proofErr w:type="spellStart"/>
      <w:r>
        <w:t>anfenglich</w:t>
      </w:r>
      <w:proofErr w:type="spellEnd"/>
      <w:r>
        <w:t xml:space="preserve"> diese Ordnung oder </w:t>
      </w:r>
      <w:proofErr w:type="spellStart"/>
      <w:r>
        <w:t>erklerunge</w:t>
      </w:r>
      <w:proofErr w:type="spellEnd"/>
      <w:r>
        <w:t xml:space="preserve"> des letzten willens, so man </w:t>
      </w:r>
      <w:proofErr w:type="spellStart"/>
      <w:r>
        <w:t>Testamenta</w:t>
      </w:r>
      <w:proofErr w:type="spellEnd"/>
      <w:r>
        <w:t xml:space="preserve"> nennet, daher geflossen, auch </w:t>
      </w:r>
      <w:proofErr w:type="spellStart"/>
      <w:r>
        <w:t>fürnehmlich</w:t>
      </w:r>
      <w:proofErr w:type="spellEnd"/>
      <w:r>
        <w:t xml:space="preserve"> von den alten </w:t>
      </w:r>
      <w:proofErr w:type="spellStart"/>
      <w:r>
        <w:t>Ertzvättern</w:t>
      </w:r>
      <w:proofErr w:type="spellEnd"/>
      <w:r>
        <w:t xml:space="preserve">, Patriarchen, und andern Gottseligen </w:t>
      </w:r>
      <w:proofErr w:type="spellStart"/>
      <w:r>
        <w:t>leuten</w:t>
      </w:r>
      <w:proofErr w:type="spellEnd"/>
      <w:r>
        <w:t xml:space="preserve">, </w:t>
      </w:r>
      <w:proofErr w:type="spellStart"/>
      <w:r>
        <w:t>darumb</w:t>
      </w:r>
      <w:proofErr w:type="spellEnd"/>
      <w:r>
        <w:t xml:space="preserve"> </w:t>
      </w:r>
      <w:proofErr w:type="spellStart"/>
      <w:r>
        <w:t>auffgerichtet</w:t>
      </w:r>
      <w:proofErr w:type="spellEnd"/>
      <w:r>
        <w:t xml:space="preserve"> worden sein, daß sie ihren Kindern, Erben und Nachkommen ein gewiß </w:t>
      </w:r>
      <w:proofErr w:type="spellStart"/>
      <w:r>
        <w:t>zeugnuß</w:t>
      </w:r>
      <w:proofErr w:type="spellEnd"/>
      <w:r>
        <w:t xml:space="preserve"> </w:t>
      </w:r>
      <w:proofErr w:type="spellStart"/>
      <w:r>
        <w:t>hinder</w:t>
      </w:r>
      <w:proofErr w:type="spellEnd"/>
      <w:r>
        <w:t xml:space="preserve"> sich lassen </w:t>
      </w:r>
      <w:proofErr w:type="spellStart"/>
      <w:r>
        <w:t>wolten</w:t>
      </w:r>
      <w:proofErr w:type="spellEnd"/>
      <w:r>
        <w:t xml:space="preserve">, </w:t>
      </w:r>
      <w:proofErr w:type="spellStart"/>
      <w:r>
        <w:t>darauß</w:t>
      </w:r>
      <w:proofErr w:type="spellEnd"/>
      <w:r>
        <w:t xml:space="preserve"> gemeldete Nachkommen, nicht allein sich </w:t>
      </w:r>
      <w:proofErr w:type="spellStart"/>
      <w:r>
        <w:t>bestendiglich</w:t>
      </w:r>
      <w:proofErr w:type="spellEnd"/>
      <w:r>
        <w:t xml:space="preserve"> zu berichten </w:t>
      </w:r>
      <w:proofErr w:type="spellStart"/>
      <w:r>
        <w:t>hetten</w:t>
      </w:r>
      <w:proofErr w:type="spellEnd"/>
      <w:r>
        <w:t xml:space="preserve">, was ihrer lieben Voreltern Religion und Glaub, welchen sie </w:t>
      </w:r>
      <w:proofErr w:type="spellStart"/>
      <w:r>
        <w:t>auß</w:t>
      </w:r>
      <w:proofErr w:type="spellEnd"/>
      <w:r>
        <w:t xml:space="preserve"> Gottes </w:t>
      </w:r>
      <w:proofErr w:type="spellStart"/>
      <w:r>
        <w:t>wort</w:t>
      </w:r>
      <w:proofErr w:type="spellEnd"/>
      <w:r>
        <w:t xml:space="preserve"> und </w:t>
      </w:r>
      <w:proofErr w:type="spellStart"/>
      <w:r>
        <w:t>offentlichen</w:t>
      </w:r>
      <w:proofErr w:type="spellEnd"/>
      <w:r>
        <w:t xml:space="preserve"> </w:t>
      </w:r>
      <w:proofErr w:type="spellStart"/>
      <w:r>
        <w:t>zeugnussen</w:t>
      </w:r>
      <w:proofErr w:type="spellEnd"/>
      <w:r>
        <w:t xml:space="preserve"> empfangen, gewesen </w:t>
      </w:r>
      <w:proofErr w:type="spellStart"/>
      <w:r>
        <w:t>were</w:t>
      </w:r>
      <w:proofErr w:type="spellEnd"/>
      <w:r>
        <w:t xml:space="preserve">, darinnen sie seliglich gelebt, von Gott </w:t>
      </w:r>
      <w:proofErr w:type="spellStart"/>
      <w:r>
        <w:t>genediglich</w:t>
      </w:r>
      <w:proofErr w:type="spellEnd"/>
      <w:r>
        <w:t xml:space="preserve"> erhalten, geschützt, </w:t>
      </w:r>
      <w:proofErr w:type="spellStart"/>
      <w:r>
        <w:t>geschirmet</w:t>
      </w:r>
      <w:proofErr w:type="spellEnd"/>
      <w:r>
        <w:t xml:space="preserve">, und endlich verstorben, sonder auch desto mehr </w:t>
      </w:r>
      <w:proofErr w:type="spellStart"/>
      <w:r>
        <w:t>ursach</w:t>
      </w:r>
      <w:proofErr w:type="spellEnd"/>
      <w:r>
        <w:t xml:space="preserve"> </w:t>
      </w:r>
      <w:proofErr w:type="spellStart"/>
      <w:r>
        <w:t>hetten</w:t>
      </w:r>
      <w:proofErr w:type="spellEnd"/>
      <w:r>
        <w:t xml:space="preserve">, bewegt, ja gleich </w:t>
      </w:r>
      <w:proofErr w:type="spellStart"/>
      <w:r>
        <w:t>verpflicht</w:t>
      </w:r>
      <w:proofErr w:type="spellEnd"/>
      <w:r>
        <w:t xml:space="preserve"> und verbunden würden, in </w:t>
      </w:r>
      <w:proofErr w:type="spellStart"/>
      <w:r>
        <w:t>jrer</w:t>
      </w:r>
      <w:proofErr w:type="spellEnd"/>
      <w:r>
        <w:t xml:space="preserve"> lieben und Gottseligen Eltern Christliche </w:t>
      </w:r>
      <w:proofErr w:type="spellStart"/>
      <w:r>
        <w:t>fußstapffen</w:t>
      </w:r>
      <w:proofErr w:type="spellEnd"/>
      <w:r>
        <w:t xml:space="preserve"> </w:t>
      </w:r>
      <w:proofErr w:type="spellStart"/>
      <w:r>
        <w:t>zutretten</w:t>
      </w:r>
      <w:proofErr w:type="spellEnd"/>
      <w:r>
        <w:t xml:space="preserve">, </w:t>
      </w:r>
      <w:proofErr w:type="spellStart"/>
      <w:r>
        <w:t>dero</w:t>
      </w:r>
      <w:proofErr w:type="spellEnd"/>
      <w:r>
        <w:t xml:space="preserve"> Exempel nachzufolgen, auch die </w:t>
      </w:r>
      <w:proofErr w:type="spellStart"/>
      <w:r>
        <w:t>jnen</w:t>
      </w:r>
      <w:proofErr w:type="spellEnd"/>
      <w:r>
        <w:t xml:space="preserve"> </w:t>
      </w:r>
      <w:proofErr w:type="spellStart"/>
      <w:r>
        <w:t>vertrawete</w:t>
      </w:r>
      <w:proofErr w:type="spellEnd"/>
      <w:r>
        <w:t xml:space="preserve"> Land und </w:t>
      </w:r>
      <w:proofErr w:type="spellStart"/>
      <w:r>
        <w:t>Leut</w:t>
      </w:r>
      <w:proofErr w:type="spellEnd"/>
      <w:r>
        <w:t xml:space="preserve">, darinnen </w:t>
      </w:r>
      <w:proofErr w:type="spellStart"/>
      <w:r>
        <w:t>bestendigklich</w:t>
      </w:r>
      <w:proofErr w:type="spellEnd"/>
      <w:r>
        <w:t xml:space="preserve"> </w:t>
      </w:r>
      <w:proofErr w:type="spellStart"/>
      <w:r>
        <w:t>zuerhalten</w:t>
      </w:r>
      <w:proofErr w:type="spellEnd"/>
      <w:r>
        <w:t xml:space="preserve">, so fern sie </w:t>
      </w:r>
      <w:proofErr w:type="spellStart"/>
      <w:r>
        <w:t>anderst</w:t>
      </w:r>
      <w:proofErr w:type="spellEnd"/>
      <w:r>
        <w:t xml:space="preserve"> </w:t>
      </w:r>
      <w:proofErr w:type="spellStart"/>
      <w:r>
        <w:t>ebenmessigen</w:t>
      </w:r>
      <w:proofErr w:type="spellEnd"/>
      <w:r>
        <w:t xml:space="preserve"> zeitlich und ewigen </w:t>
      </w:r>
      <w:proofErr w:type="spellStart"/>
      <w:r>
        <w:t>segens</w:t>
      </w:r>
      <w:proofErr w:type="spellEnd"/>
      <w:r>
        <w:t xml:space="preserve"> von Gott dem </w:t>
      </w:r>
      <w:proofErr w:type="spellStart"/>
      <w:r>
        <w:t>Allmechtigen</w:t>
      </w:r>
      <w:proofErr w:type="spellEnd"/>
      <w:r>
        <w:t xml:space="preserve"> </w:t>
      </w:r>
      <w:proofErr w:type="spellStart"/>
      <w:r>
        <w:t>gewertig</w:t>
      </w:r>
      <w:proofErr w:type="spellEnd"/>
      <w:r>
        <w:t xml:space="preserve"> sein, und sich desselben </w:t>
      </w:r>
      <w:proofErr w:type="spellStart"/>
      <w:r>
        <w:t>erfrewen</w:t>
      </w:r>
      <w:proofErr w:type="spellEnd"/>
      <w:r>
        <w:t xml:space="preserve"> </w:t>
      </w:r>
      <w:proofErr w:type="spellStart"/>
      <w:r>
        <w:t>wolten</w:t>
      </w:r>
      <w:proofErr w:type="spellEnd"/>
      <w:r>
        <w:t xml:space="preserve">. Wie solches </w:t>
      </w:r>
      <w:proofErr w:type="spellStart"/>
      <w:r>
        <w:t>auß</w:t>
      </w:r>
      <w:proofErr w:type="spellEnd"/>
      <w:r>
        <w:t xml:space="preserve"> den letzten worten und Testamenten des lieben Davids und anderer Patriarchen erscheinet, Da er also zu seinem </w:t>
      </w:r>
      <w:proofErr w:type="spellStart"/>
      <w:r>
        <w:t>sohn</w:t>
      </w:r>
      <w:proofErr w:type="spellEnd"/>
      <w:r>
        <w:t xml:space="preserve"> Salomon spricht: Ich gehe hin den weg aller Welt, so sey getrost, und sey ein Mann, und warte </w:t>
      </w:r>
      <w:proofErr w:type="spellStart"/>
      <w:r>
        <w:t>auff</w:t>
      </w:r>
      <w:proofErr w:type="spellEnd"/>
      <w:r>
        <w:t xml:space="preserve"> die Hütten des Herrn deines Gottes, daß du </w:t>
      </w:r>
      <w:proofErr w:type="spellStart"/>
      <w:r>
        <w:t>wandlest</w:t>
      </w:r>
      <w:proofErr w:type="spellEnd"/>
      <w:r>
        <w:t xml:space="preserve"> in seinen wegen, und haltest seine </w:t>
      </w:r>
      <w:proofErr w:type="spellStart"/>
      <w:r>
        <w:t>sitten</w:t>
      </w:r>
      <w:proofErr w:type="spellEnd"/>
      <w:r>
        <w:t xml:space="preserve">, gebot, rechte, </w:t>
      </w:r>
      <w:proofErr w:type="spellStart"/>
      <w:r>
        <w:t>zeugnusse</w:t>
      </w:r>
      <w:proofErr w:type="spellEnd"/>
      <w:r>
        <w:t xml:space="preserve">, wie geschrieben stehet im Gesetz </w:t>
      </w:r>
      <w:proofErr w:type="spellStart"/>
      <w:r>
        <w:t>Moysis</w:t>
      </w:r>
      <w:proofErr w:type="spellEnd"/>
      <w:r>
        <w:t xml:space="preserve">, </w:t>
      </w:r>
      <w:proofErr w:type="spellStart"/>
      <w:r>
        <w:t>Auff</w:t>
      </w:r>
      <w:proofErr w:type="spellEnd"/>
      <w:r>
        <w:t xml:space="preserve"> daß du klug </w:t>
      </w:r>
      <w:proofErr w:type="spellStart"/>
      <w:r>
        <w:t>seyest</w:t>
      </w:r>
      <w:proofErr w:type="spellEnd"/>
      <w:r>
        <w:t xml:space="preserve"> in allem dem, was du thust, und wo du dich hinwendest, </w:t>
      </w:r>
      <w:proofErr w:type="spellStart"/>
      <w:r>
        <w:t>Auff</w:t>
      </w:r>
      <w:proofErr w:type="spellEnd"/>
      <w:r>
        <w:t xml:space="preserve"> </w:t>
      </w:r>
      <w:proofErr w:type="spellStart"/>
      <w:r>
        <w:t>daßß</w:t>
      </w:r>
      <w:proofErr w:type="spellEnd"/>
      <w:r>
        <w:t xml:space="preserve"> der HERR sein </w:t>
      </w:r>
      <w:proofErr w:type="spellStart"/>
      <w:r>
        <w:t>wort</w:t>
      </w:r>
      <w:proofErr w:type="spellEnd"/>
      <w:r>
        <w:t xml:space="preserve"> erwecke, das er </w:t>
      </w:r>
      <w:proofErr w:type="spellStart"/>
      <w:r>
        <w:t>uber</w:t>
      </w:r>
      <w:proofErr w:type="spellEnd"/>
      <w:r>
        <w:t xml:space="preserve"> mich geredet hat, und gesagt: Werden deine Kinder </w:t>
      </w:r>
      <w:proofErr w:type="spellStart"/>
      <w:r>
        <w:t>jre</w:t>
      </w:r>
      <w:proofErr w:type="spellEnd"/>
      <w:r>
        <w:t xml:space="preserve"> </w:t>
      </w:r>
      <w:proofErr w:type="spellStart"/>
      <w:r>
        <w:t>wege</w:t>
      </w:r>
      <w:proofErr w:type="spellEnd"/>
      <w:r>
        <w:t xml:space="preserve"> behüten, daß sie vor mir </w:t>
      </w:r>
      <w:proofErr w:type="spellStart"/>
      <w:r>
        <w:t>trewlich</w:t>
      </w:r>
      <w:proofErr w:type="spellEnd"/>
      <w:r>
        <w:t xml:space="preserve"> und von </w:t>
      </w:r>
      <w:proofErr w:type="spellStart"/>
      <w:r>
        <w:t>gantzem</w:t>
      </w:r>
      <w:proofErr w:type="spellEnd"/>
      <w:r>
        <w:t xml:space="preserve"> </w:t>
      </w:r>
      <w:proofErr w:type="spellStart"/>
      <w:r>
        <w:t>hertzen</w:t>
      </w:r>
      <w:proofErr w:type="spellEnd"/>
      <w:r>
        <w:t xml:space="preserve">, und von </w:t>
      </w:r>
      <w:proofErr w:type="spellStart"/>
      <w:r>
        <w:t>gantzer</w:t>
      </w:r>
      <w:proofErr w:type="spellEnd"/>
      <w:r>
        <w:t xml:space="preserve"> Seelen </w:t>
      </w:r>
      <w:proofErr w:type="spellStart"/>
      <w:r>
        <w:t>wandlen</w:t>
      </w:r>
      <w:proofErr w:type="spellEnd"/>
      <w:r>
        <w:t xml:space="preserve">, so </w:t>
      </w:r>
      <w:proofErr w:type="spellStart"/>
      <w:r>
        <w:t>sol</w:t>
      </w:r>
      <w:proofErr w:type="spellEnd"/>
      <w:r>
        <w:t xml:space="preserve"> von dir nimmermehr gebrechen ein Mann </w:t>
      </w:r>
      <w:proofErr w:type="spellStart"/>
      <w:r>
        <w:t>auff</w:t>
      </w:r>
      <w:proofErr w:type="spellEnd"/>
      <w:r>
        <w:t xml:space="preserve"> dem </w:t>
      </w:r>
      <w:proofErr w:type="spellStart"/>
      <w:r>
        <w:t>Stuel</w:t>
      </w:r>
      <w:proofErr w:type="spellEnd"/>
      <w:r>
        <w:t xml:space="preserve"> </w:t>
      </w:r>
      <w:proofErr w:type="spellStart"/>
      <w:r>
        <w:t>ISrael</w:t>
      </w:r>
      <w:proofErr w:type="spellEnd"/>
      <w:r>
        <w:t xml:space="preserve">. So haben wir auch </w:t>
      </w:r>
      <w:proofErr w:type="spellStart"/>
      <w:r>
        <w:t>derwegen</w:t>
      </w:r>
      <w:proofErr w:type="spellEnd"/>
      <w:r>
        <w:t xml:space="preserve">, als ein Christlicher Gottliebender Churfürst, welchem das ewige und </w:t>
      </w:r>
      <w:proofErr w:type="spellStart"/>
      <w:r>
        <w:t>unzergengliche</w:t>
      </w:r>
      <w:proofErr w:type="spellEnd"/>
      <w:r>
        <w:t xml:space="preserve"> </w:t>
      </w:r>
      <w:proofErr w:type="spellStart"/>
      <w:r>
        <w:t>billich</w:t>
      </w:r>
      <w:proofErr w:type="spellEnd"/>
      <w:r>
        <w:t xml:space="preserve"> vielmehr, als das zeitliche und </w:t>
      </w:r>
      <w:proofErr w:type="spellStart"/>
      <w:r>
        <w:t>zergengliche</w:t>
      </w:r>
      <w:proofErr w:type="spellEnd"/>
      <w:r>
        <w:t xml:space="preserve">, so </w:t>
      </w:r>
      <w:proofErr w:type="spellStart"/>
      <w:r>
        <w:t>auß</w:t>
      </w:r>
      <w:proofErr w:type="spellEnd"/>
      <w:r>
        <w:t xml:space="preserve"> dem andern </w:t>
      </w:r>
      <w:proofErr w:type="spellStart"/>
      <w:r>
        <w:t>herfleust</w:t>
      </w:r>
      <w:proofErr w:type="spellEnd"/>
      <w:r>
        <w:t xml:space="preserve"> und folget, in seinem letzten willen angelegen sein, und zu </w:t>
      </w:r>
      <w:proofErr w:type="spellStart"/>
      <w:r>
        <w:t>hertzen</w:t>
      </w:r>
      <w:proofErr w:type="spellEnd"/>
      <w:r>
        <w:t xml:space="preserve"> gehen </w:t>
      </w:r>
      <w:proofErr w:type="spellStart"/>
      <w:r>
        <w:t>sol</w:t>
      </w:r>
      <w:proofErr w:type="spellEnd"/>
      <w:r>
        <w:t xml:space="preserve">, zu ehren Gott dem </w:t>
      </w:r>
      <w:proofErr w:type="spellStart"/>
      <w:r>
        <w:t>Allmechtigen</w:t>
      </w:r>
      <w:proofErr w:type="spellEnd"/>
      <w:r>
        <w:t xml:space="preserve">, zu </w:t>
      </w:r>
      <w:proofErr w:type="spellStart"/>
      <w:r>
        <w:t>torst</w:t>
      </w:r>
      <w:proofErr w:type="spellEnd"/>
      <w:r>
        <w:t xml:space="preserve"> unsers Gewissens, zu ewiger </w:t>
      </w:r>
      <w:proofErr w:type="spellStart"/>
      <w:r>
        <w:t>zeugnuß</w:t>
      </w:r>
      <w:proofErr w:type="spellEnd"/>
      <w:r>
        <w:t xml:space="preserve"> unsers Christlichen Glaubens, und zu einer </w:t>
      </w:r>
      <w:proofErr w:type="spellStart"/>
      <w:r>
        <w:t>trewhertzigen</w:t>
      </w:r>
      <w:proofErr w:type="spellEnd"/>
      <w:r>
        <w:t xml:space="preserve"> </w:t>
      </w:r>
      <w:proofErr w:type="spellStart"/>
      <w:r>
        <w:t>erinnerung</w:t>
      </w:r>
      <w:proofErr w:type="spellEnd"/>
      <w:r>
        <w:t xml:space="preserve">, gedachter unserer freundlichen lieben Söhne, Erben, Nachkommen, und </w:t>
      </w:r>
      <w:proofErr w:type="spellStart"/>
      <w:r>
        <w:t>gantzer</w:t>
      </w:r>
      <w:proofErr w:type="spellEnd"/>
      <w:r>
        <w:t xml:space="preserve"> </w:t>
      </w:r>
      <w:proofErr w:type="spellStart"/>
      <w:r>
        <w:t>Posteritet</w:t>
      </w:r>
      <w:proofErr w:type="spellEnd"/>
      <w:r>
        <w:t xml:space="preserve">, auch unserer </w:t>
      </w:r>
      <w:proofErr w:type="spellStart"/>
      <w:r>
        <w:t>getrewen</w:t>
      </w:r>
      <w:proofErr w:type="spellEnd"/>
      <w:r>
        <w:t xml:space="preserve"> lieben </w:t>
      </w:r>
      <w:proofErr w:type="spellStart"/>
      <w:r>
        <w:t>Underthanen</w:t>
      </w:r>
      <w:proofErr w:type="spellEnd"/>
      <w:r>
        <w:t xml:space="preserve">, und </w:t>
      </w:r>
      <w:proofErr w:type="spellStart"/>
      <w:r>
        <w:t>allermenniglichen</w:t>
      </w:r>
      <w:proofErr w:type="spellEnd"/>
      <w:r>
        <w:t xml:space="preserve">, an welche </w:t>
      </w:r>
      <w:proofErr w:type="spellStart"/>
      <w:r>
        <w:t>solchs</w:t>
      </w:r>
      <w:proofErr w:type="spellEnd"/>
      <w:r>
        <w:t xml:space="preserve"> gereichen mag, in </w:t>
      </w:r>
      <w:proofErr w:type="spellStart"/>
      <w:r>
        <w:t>diser</w:t>
      </w:r>
      <w:proofErr w:type="spellEnd"/>
      <w:r>
        <w:t xml:space="preserve"> unsern </w:t>
      </w:r>
      <w:proofErr w:type="spellStart"/>
      <w:r>
        <w:t>Vätterlichen</w:t>
      </w:r>
      <w:proofErr w:type="spellEnd"/>
      <w:r>
        <w:t xml:space="preserve"> Disposition, Testament, und letzten willen, davon ein gründliches wissen zu haben, unsere </w:t>
      </w:r>
      <w:proofErr w:type="spellStart"/>
      <w:r>
        <w:t>wahrhaffte</w:t>
      </w:r>
      <w:proofErr w:type="spellEnd"/>
      <w:r>
        <w:t xml:space="preserve"> </w:t>
      </w:r>
      <w:proofErr w:type="spellStart"/>
      <w:r>
        <w:t>bekanntnuß</w:t>
      </w:r>
      <w:proofErr w:type="spellEnd"/>
      <w:r>
        <w:t xml:space="preserve"> zu thun, nicht </w:t>
      </w:r>
      <w:proofErr w:type="spellStart"/>
      <w:r>
        <w:t>underlassen</w:t>
      </w:r>
      <w:proofErr w:type="spellEnd"/>
      <w:r>
        <w:t xml:space="preserve"> wöllen. Und dieses </w:t>
      </w:r>
      <w:proofErr w:type="spellStart"/>
      <w:r>
        <w:t>umb</w:t>
      </w:r>
      <w:proofErr w:type="spellEnd"/>
      <w:r>
        <w:t xml:space="preserve"> so viel desto mehr, dieweil zu diesen letzten Zeiten, sich vielfaltige und </w:t>
      </w:r>
      <w:proofErr w:type="spellStart"/>
      <w:r>
        <w:t>mancherley</w:t>
      </w:r>
      <w:proofErr w:type="spellEnd"/>
      <w:r>
        <w:t xml:space="preserve"> </w:t>
      </w:r>
      <w:proofErr w:type="spellStart"/>
      <w:r>
        <w:t>irrungen</w:t>
      </w:r>
      <w:proofErr w:type="spellEnd"/>
      <w:r>
        <w:t xml:space="preserve">, und streit in der Religion von </w:t>
      </w:r>
      <w:proofErr w:type="spellStart"/>
      <w:r>
        <w:t>unrüuhigen</w:t>
      </w:r>
      <w:proofErr w:type="spellEnd"/>
      <w:r>
        <w:t xml:space="preserve"> </w:t>
      </w:r>
      <w:proofErr w:type="spellStart"/>
      <w:r>
        <w:t>leuthen</w:t>
      </w:r>
      <w:proofErr w:type="spellEnd"/>
      <w:r>
        <w:t xml:space="preserve"> erheben, die so </w:t>
      </w:r>
      <w:proofErr w:type="spellStart"/>
      <w:r>
        <w:t>wol</w:t>
      </w:r>
      <w:proofErr w:type="spellEnd"/>
      <w:r>
        <w:t xml:space="preserve"> uns, als anderen, in unserer Regierung, allerhand zu schaffen </w:t>
      </w:r>
      <w:proofErr w:type="spellStart"/>
      <w:r>
        <w:t>gemachet</w:t>
      </w:r>
      <w:proofErr w:type="spellEnd"/>
      <w:r>
        <w:t xml:space="preserve">, </w:t>
      </w:r>
      <w:proofErr w:type="spellStart"/>
      <w:r>
        <w:t>verwirrung</w:t>
      </w:r>
      <w:proofErr w:type="spellEnd"/>
      <w:r>
        <w:t xml:space="preserve"> in Kirchen </w:t>
      </w:r>
      <w:proofErr w:type="spellStart"/>
      <w:r>
        <w:t>angestifftet</w:t>
      </w:r>
      <w:proofErr w:type="spellEnd"/>
      <w:r>
        <w:t xml:space="preserve">, und etliche </w:t>
      </w:r>
      <w:proofErr w:type="spellStart"/>
      <w:r>
        <w:t>einfeltige</w:t>
      </w:r>
      <w:proofErr w:type="spellEnd"/>
      <w:r>
        <w:t xml:space="preserve"> dahin zu bereden, </w:t>
      </w:r>
      <w:proofErr w:type="spellStart"/>
      <w:r>
        <w:t>understanden</w:t>
      </w:r>
      <w:proofErr w:type="spellEnd"/>
      <w:r>
        <w:t xml:space="preserve">, als ob wir einer irrigen Opinion </w:t>
      </w:r>
      <w:proofErr w:type="spellStart"/>
      <w:r>
        <w:t>anhengig</w:t>
      </w:r>
      <w:proofErr w:type="spellEnd"/>
      <w:r>
        <w:t xml:space="preserve"> und verwandt </w:t>
      </w:r>
      <w:proofErr w:type="spellStart"/>
      <w:r>
        <w:t>weren</w:t>
      </w:r>
      <w:proofErr w:type="spellEnd"/>
      <w:r>
        <w:t xml:space="preserve">. Damit durch solche unsere </w:t>
      </w:r>
      <w:proofErr w:type="spellStart"/>
      <w:r>
        <w:t>bekanntnuß</w:t>
      </w:r>
      <w:proofErr w:type="spellEnd"/>
      <w:r>
        <w:t xml:space="preserve"> nicht allein erscheine, daß </w:t>
      </w:r>
      <w:proofErr w:type="spellStart"/>
      <w:r>
        <w:t>dieselb</w:t>
      </w:r>
      <w:proofErr w:type="spellEnd"/>
      <w:r>
        <w:t xml:space="preserve"> </w:t>
      </w:r>
      <w:proofErr w:type="spellStart"/>
      <w:r>
        <w:t>auff</w:t>
      </w:r>
      <w:proofErr w:type="spellEnd"/>
      <w:r>
        <w:t xml:space="preserve"> den rechten Felsen, Christum Jesum unsern Heyland, und sein Göttliches </w:t>
      </w:r>
      <w:proofErr w:type="spellStart"/>
      <w:r>
        <w:t>wort</w:t>
      </w:r>
      <w:proofErr w:type="spellEnd"/>
      <w:r>
        <w:t xml:space="preserve">, einig </w:t>
      </w:r>
      <w:proofErr w:type="spellStart"/>
      <w:r>
        <w:t>gebawet</w:t>
      </w:r>
      <w:proofErr w:type="spellEnd"/>
      <w:r>
        <w:t xml:space="preserve">, </w:t>
      </w:r>
      <w:proofErr w:type="spellStart"/>
      <w:r>
        <w:t>sonder</w:t>
      </w:r>
      <w:proofErr w:type="spellEnd"/>
      <w:r>
        <w:t xml:space="preserve"> auch unsere liebe </w:t>
      </w:r>
      <w:proofErr w:type="spellStart"/>
      <w:r>
        <w:t>kinder</w:t>
      </w:r>
      <w:proofErr w:type="spellEnd"/>
      <w:r>
        <w:t xml:space="preserve"> desto </w:t>
      </w:r>
      <w:proofErr w:type="spellStart"/>
      <w:r>
        <w:t>frölicher</w:t>
      </w:r>
      <w:proofErr w:type="spellEnd"/>
      <w:r>
        <w:t xml:space="preserve"> und </w:t>
      </w:r>
      <w:proofErr w:type="spellStart"/>
      <w:r>
        <w:t>gehertzter</w:t>
      </w:r>
      <w:proofErr w:type="spellEnd"/>
      <w:r>
        <w:t xml:space="preserve"> </w:t>
      </w:r>
      <w:proofErr w:type="spellStart"/>
      <w:r>
        <w:t>seyen</w:t>
      </w:r>
      <w:proofErr w:type="spellEnd"/>
      <w:r>
        <w:t xml:space="preserve">, </w:t>
      </w:r>
      <w:proofErr w:type="spellStart"/>
      <w:r>
        <w:t>bey</w:t>
      </w:r>
      <w:proofErr w:type="spellEnd"/>
      <w:r>
        <w:t xml:space="preserve"> solchem unserm Christlichen Glauben, auch </w:t>
      </w:r>
      <w:proofErr w:type="spellStart"/>
      <w:r>
        <w:t>bestediglich</w:t>
      </w:r>
      <w:proofErr w:type="spellEnd"/>
      <w:r>
        <w:t xml:space="preserve"> zu verharren, und sich keine widerwertige </w:t>
      </w:r>
      <w:proofErr w:type="spellStart"/>
      <w:r>
        <w:t>anfechtung</w:t>
      </w:r>
      <w:proofErr w:type="spellEnd"/>
      <w:r>
        <w:t xml:space="preserve"> und ungestüme </w:t>
      </w:r>
      <w:proofErr w:type="spellStart"/>
      <w:r>
        <w:t>sturmwind</w:t>
      </w:r>
      <w:proofErr w:type="spellEnd"/>
      <w:r>
        <w:t xml:space="preserve">, deren wir, Gott lob, </w:t>
      </w:r>
      <w:proofErr w:type="spellStart"/>
      <w:r>
        <w:t>beißanhero</w:t>
      </w:r>
      <w:proofErr w:type="spellEnd"/>
      <w:r>
        <w:t xml:space="preserve">, mit </w:t>
      </w:r>
      <w:proofErr w:type="spellStart"/>
      <w:r>
        <w:t>hülffe</w:t>
      </w:r>
      <w:proofErr w:type="spellEnd"/>
      <w:r>
        <w:t xml:space="preserve"> des </w:t>
      </w:r>
      <w:proofErr w:type="spellStart"/>
      <w:r>
        <w:t>Allmechtigen</w:t>
      </w:r>
      <w:proofErr w:type="spellEnd"/>
      <w:r>
        <w:t xml:space="preserve">, in </w:t>
      </w:r>
      <w:proofErr w:type="spellStart"/>
      <w:r>
        <w:t>zeiten</w:t>
      </w:r>
      <w:proofErr w:type="spellEnd"/>
      <w:r>
        <w:t xml:space="preserve"> gedachter unserer </w:t>
      </w:r>
      <w:proofErr w:type="spellStart"/>
      <w:r>
        <w:t>Regierunge</w:t>
      </w:r>
      <w:proofErr w:type="spellEnd"/>
      <w:r>
        <w:t xml:space="preserve">, viel erstanden </w:t>
      </w:r>
      <w:proofErr w:type="spellStart"/>
      <w:r>
        <w:t>uberwunden</w:t>
      </w:r>
      <w:proofErr w:type="spellEnd"/>
      <w:r>
        <w:t xml:space="preserve">, davon abwendig, oder in ihrem </w:t>
      </w:r>
      <w:proofErr w:type="spellStart"/>
      <w:r>
        <w:t>beruff</w:t>
      </w:r>
      <w:proofErr w:type="spellEnd"/>
      <w:r>
        <w:t xml:space="preserve">, und </w:t>
      </w:r>
      <w:proofErr w:type="spellStart"/>
      <w:r>
        <w:t>fortsetzung</w:t>
      </w:r>
      <w:proofErr w:type="spellEnd"/>
      <w:r>
        <w:t xml:space="preserve"> solcher waren Christlichen Religion, kleinmütig, </w:t>
      </w:r>
      <w:proofErr w:type="spellStart"/>
      <w:r>
        <w:t>forchtsam</w:t>
      </w:r>
      <w:proofErr w:type="spellEnd"/>
      <w:r>
        <w:t xml:space="preserve">, oder nach und </w:t>
      </w:r>
      <w:proofErr w:type="spellStart"/>
      <w:r>
        <w:t>fahrlessig</w:t>
      </w:r>
      <w:proofErr w:type="spellEnd"/>
      <w:r>
        <w:t xml:space="preserve"> machen lassen, Wie wir dann auch für unsere Person, nicht weniger, als </w:t>
      </w:r>
      <w:proofErr w:type="spellStart"/>
      <w:r>
        <w:t>bißhero</w:t>
      </w:r>
      <w:proofErr w:type="spellEnd"/>
      <w:r>
        <w:t xml:space="preserve">, </w:t>
      </w:r>
      <w:proofErr w:type="spellStart"/>
      <w:r>
        <w:t>bey</w:t>
      </w:r>
      <w:proofErr w:type="spellEnd"/>
      <w:r>
        <w:t xml:space="preserve"> derselben erkannten und bekannten </w:t>
      </w:r>
      <w:proofErr w:type="spellStart"/>
      <w:r>
        <w:t>wahrheit</w:t>
      </w:r>
      <w:proofErr w:type="spellEnd"/>
      <w:r>
        <w:t xml:space="preserve">, durch die </w:t>
      </w:r>
      <w:proofErr w:type="spellStart"/>
      <w:r>
        <w:t>genad</w:t>
      </w:r>
      <w:proofErr w:type="spellEnd"/>
      <w:r>
        <w:t xml:space="preserve"> des Allerhöchsten, </w:t>
      </w:r>
      <w:proofErr w:type="spellStart"/>
      <w:r>
        <w:t>biß</w:t>
      </w:r>
      <w:proofErr w:type="spellEnd"/>
      <w:r>
        <w:t xml:space="preserve"> an unser ende </w:t>
      </w:r>
      <w:proofErr w:type="spellStart"/>
      <w:r>
        <w:t>gedencken</w:t>
      </w:r>
      <w:proofErr w:type="spellEnd"/>
      <w:r>
        <w:t xml:space="preserve"> </w:t>
      </w:r>
      <w:proofErr w:type="spellStart"/>
      <w:r>
        <w:t>zuverbleiben</w:t>
      </w:r>
      <w:proofErr w:type="spellEnd"/>
      <w:r>
        <w:t xml:space="preserve">. </w:t>
      </w:r>
    </w:p>
    <w:p w14:paraId="0891E91B" w14:textId="77777777" w:rsidR="00BD464C" w:rsidRDefault="00BD464C" w:rsidP="00BD464C">
      <w:pPr>
        <w:pStyle w:val="StandardWeb"/>
      </w:pPr>
      <w:proofErr w:type="spellStart"/>
      <w:r>
        <w:t>Darauff</w:t>
      </w:r>
      <w:proofErr w:type="spellEnd"/>
      <w:r>
        <w:t xml:space="preserve"> anfangs und in gemein, bekennen wir mit </w:t>
      </w:r>
      <w:proofErr w:type="spellStart"/>
      <w:r>
        <w:t>warhafftigem</w:t>
      </w:r>
      <w:proofErr w:type="spellEnd"/>
      <w:r>
        <w:t xml:space="preserve"> </w:t>
      </w:r>
      <w:proofErr w:type="spellStart"/>
      <w:r>
        <w:t>bestendigem</w:t>
      </w:r>
      <w:proofErr w:type="spellEnd"/>
      <w:r>
        <w:t xml:space="preserve"> </w:t>
      </w:r>
      <w:proofErr w:type="spellStart"/>
      <w:r>
        <w:t>hertzen</w:t>
      </w:r>
      <w:proofErr w:type="spellEnd"/>
      <w:r>
        <w:t xml:space="preserve">, daß wir </w:t>
      </w:r>
      <w:proofErr w:type="spellStart"/>
      <w:r>
        <w:t>festigklich</w:t>
      </w:r>
      <w:proofErr w:type="spellEnd"/>
      <w:r>
        <w:t xml:space="preserve"> glauben, alles das </w:t>
      </w:r>
      <w:proofErr w:type="spellStart"/>
      <w:r>
        <w:t>jenige</w:t>
      </w:r>
      <w:proofErr w:type="spellEnd"/>
      <w:r>
        <w:t xml:space="preserve">, so in Göttlicher, Prophetischer und Apostolischer </w:t>
      </w:r>
      <w:proofErr w:type="spellStart"/>
      <w:r>
        <w:t>schrifft</w:t>
      </w:r>
      <w:proofErr w:type="spellEnd"/>
      <w:r>
        <w:t xml:space="preserve"> und lehr geoffenbaret, begriffen, gelehret, bezeuget und gegründet ist, in rechtem waren Christlichen </w:t>
      </w:r>
      <w:proofErr w:type="spellStart"/>
      <w:r>
        <w:t>unverfelschtem</w:t>
      </w:r>
      <w:proofErr w:type="spellEnd"/>
      <w:r>
        <w:t xml:space="preserve"> verstand, </w:t>
      </w:r>
      <w:proofErr w:type="spellStart"/>
      <w:r>
        <w:t>allermassen</w:t>
      </w:r>
      <w:proofErr w:type="spellEnd"/>
      <w:r>
        <w:t xml:space="preserve"> wie die Kirch, zu der Apostel zeit, die Hauptstuck Christlicher lehr, in unserm Christlichen Glauben (den man Symbolum </w:t>
      </w:r>
      <w:proofErr w:type="spellStart"/>
      <w:r>
        <w:t>apostolorum</w:t>
      </w:r>
      <w:proofErr w:type="spellEnd"/>
      <w:r>
        <w:t xml:space="preserve"> nennt) </w:t>
      </w:r>
      <w:proofErr w:type="spellStart"/>
      <w:r>
        <w:t>gefasset</w:t>
      </w:r>
      <w:proofErr w:type="spellEnd"/>
      <w:r>
        <w:t xml:space="preserve"> hat, und wie hernach in </w:t>
      </w:r>
      <w:proofErr w:type="spellStart"/>
      <w:r>
        <w:t>Symbolo</w:t>
      </w:r>
      <w:proofErr w:type="spellEnd"/>
      <w:r>
        <w:t xml:space="preserve"> </w:t>
      </w:r>
      <w:proofErr w:type="spellStart"/>
      <w:r>
        <w:t>Niceno</w:t>
      </w:r>
      <w:proofErr w:type="spellEnd"/>
      <w:r>
        <w:t xml:space="preserve"> und </w:t>
      </w:r>
      <w:proofErr w:type="spellStart"/>
      <w:r>
        <w:t>Athanasii</w:t>
      </w:r>
      <w:proofErr w:type="spellEnd"/>
      <w:r>
        <w:t xml:space="preserve">, des vorigen Apostolischen Glaubens oder </w:t>
      </w:r>
      <w:proofErr w:type="spellStart"/>
      <w:r>
        <w:t>Symboli</w:t>
      </w:r>
      <w:proofErr w:type="spellEnd"/>
      <w:r>
        <w:t xml:space="preserve">, </w:t>
      </w:r>
      <w:proofErr w:type="spellStart"/>
      <w:r>
        <w:t>wahrhafftige</w:t>
      </w:r>
      <w:proofErr w:type="spellEnd"/>
      <w:r>
        <w:t xml:space="preserve"> </w:t>
      </w:r>
      <w:proofErr w:type="spellStart"/>
      <w:r>
        <w:t>erklerung</w:t>
      </w:r>
      <w:proofErr w:type="spellEnd"/>
      <w:r>
        <w:t xml:space="preserve"> </w:t>
      </w:r>
      <w:proofErr w:type="spellStart"/>
      <w:r>
        <w:t>trewlich</w:t>
      </w:r>
      <w:proofErr w:type="spellEnd"/>
      <w:r>
        <w:t xml:space="preserve"> gemacht worden. </w:t>
      </w:r>
    </w:p>
    <w:p w14:paraId="60A85D9D" w14:textId="77777777" w:rsidR="00BD464C" w:rsidRDefault="00BD464C" w:rsidP="00BD464C">
      <w:pPr>
        <w:pStyle w:val="StandardWeb"/>
      </w:pPr>
      <w:proofErr w:type="spellStart"/>
      <w:r>
        <w:t>Diß</w:t>
      </w:r>
      <w:proofErr w:type="spellEnd"/>
      <w:r>
        <w:t xml:space="preserve"> ist das Hauptfundament, </w:t>
      </w:r>
      <w:proofErr w:type="spellStart"/>
      <w:r>
        <w:t>darauff</w:t>
      </w:r>
      <w:proofErr w:type="spellEnd"/>
      <w:r>
        <w:t xml:space="preserve"> wir, neben und mit allen anderen </w:t>
      </w:r>
      <w:proofErr w:type="spellStart"/>
      <w:r>
        <w:t>rechtglaubigen</w:t>
      </w:r>
      <w:proofErr w:type="spellEnd"/>
      <w:r>
        <w:t xml:space="preserve"> Christen, so vor uns gewesen, noch sein, und nach uns kommen werden, unseren Glauben </w:t>
      </w:r>
      <w:proofErr w:type="spellStart"/>
      <w:r>
        <w:t>gebawet</w:t>
      </w:r>
      <w:proofErr w:type="spellEnd"/>
      <w:r>
        <w:t xml:space="preserve">. Durch den wir auch </w:t>
      </w:r>
      <w:proofErr w:type="spellStart"/>
      <w:r>
        <w:t>gedencken</w:t>
      </w:r>
      <w:proofErr w:type="spellEnd"/>
      <w:r>
        <w:t xml:space="preserve"> selig zu werden, nach dem </w:t>
      </w:r>
      <w:proofErr w:type="spellStart"/>
      <w:r>
        <w:t>spruch</w:t>
      </w:r>
      <w:proofErr w:type="spellEnd"/>
      <w:r>
        <w:t xml:space="preserve"> </w:t>
      </w:r>
      <w:proofErr w:type="spellStart"/>
      <w:r>
        <w:t>Athanasii</w:t>
      </w:r>
      <w:proofErr w:type="spellEnd"/>
      <w:r>
        <w:t xml:space="preserve"> in seinem </w:t>
      </w:r>
      <w:proofErr w:type="spellStart"/>
      <w:r>
        <w:t>Symbolo</w:t>
      </w:r>
      <w:proofErr w:type="spellEnd"/>
      <w:r>
        <w:t xml:space="preserve">, Wer da </w:t>
      </w:r>
      <w:proofErr w:type="spellStart"/>
      <w:r>
        <w:t>wil</w:t>
      </w:r>
      <w:proofErr w:type="spellEnd"/>
      <w:r>
        <w:t xml:space="preserve"> selig werden, der muß vor allen dingen den rechten Christlichen glauben haben. </w:t>
      </w:r>
    </w:p>
    <w:p w14:paraId="361C41B4" w14:textId="77777777" w:rsidR="00BD464C" w:rsidRDefault="00BD464C" w:rsidP="00BD464C">
      <w:pPr>
        <w:pStyle w:val="StandardWeb"/>
      </w:pPr>
      <w:r>
        <w:t xml:space="preserve">Und dieweil die Confession, oder </w:t>
      </w:r>
      <w:proofErr w:type="spellStart"/>
      <w:r>
        <w:t>Bekanntnuß</w:t>
      </w:r>
      <w:proofErr w:type="spellEnd"/>
      <w:r>
        <w:t xml:space="preserve"> unsers Christlichen Glaubens, so </w:t>
      </w:r>
      <w:proofErr w:type="spellStart"/>
      <w:r>
        <w:t>bey</w:t>
      </w:r>
      <w:proofErr w:type="spellEnd"/>
      <w:r>
        <w:t xml:space="preserve"> unseren </w:t>
      </w:r>
      <w:proofErr w:type="spellStart"/>
      <w:r>
        <w:t>zeiten</w:t>
      </w:r>
      <w:proofErr w:type="spellEnd"/>
      <w:r>
        <w:t xml:space="preserve">, und </w:t>
      </w:r>
      <w:proofErr w:type="spellStart"/>
      <w:r>
        <w:t>nemlich</w:t>
      </w:r>
      <w:proofErr w:type="spellEnd"/>
      <w:r>
        <w:t xml:space="preserve">, in Anno tausend, </w:t>
      </w:r>
      <w:proofErr w:type="spellStart"/>
      <w:r>
        <w:t>fünffhundert</w:t>
      </w:r>
      <w:proofErr w:type="spellEnd"/>
      <w:r>
        <w:t xml:space="preserve">, </w:t>
      </w:r>
      <w:proofErr w:type="spellStart"/>
      <w:r>
        <w:t>dreissig</w:t>
      </w:r>
      <w:proofErr w:type="spellEnd"/>
      <w:r>
        <w:t xml:space="preserve">, Keyser </w:t>
      </w:r>
      <w:proofErr w:type="spellStart"/>
      <w:r>
        <w:t>Carolo</w:t>
      </w:r>
      <w:proofErr w:type="spellEnd"/>
      <w:r>
        <w:t xml:space="preserve">, dem </w:t>
      </w:r>
      <w:proofErr w:type="spellStart"/>
      <w:r>
        <w:t>fünfften</w:t>
      </w:r>
      <w:proofErr w:type="spellEnd"/>
      <w:r>
        <w:t xml:space="preserve">, zu </w:t>
      </w:r>
      <w:proofErr w:type="spellStart"/>
      <w:r>
        <w:t>Augspurg</w:t>
      </w:r>
      <w:proofErr w:type="spellEnd"/>
      <w:r>
        <w:t xml:space="preserve"> </w:t>
      </w:r>
      <w:proofErr w:type="spellStart"/>
      <w:r>
        <w:t>offentlich</w:t>
      </w:r>
      <w:proofErr w:type="spellEnd"/>
      <w:r>
        <w:t xml:space="preserve"> </w:t>
      </w:r>
      <w:proofErr w:type="spellStart"/>
      <w:r>
        <w:t>fürgebracht</w:t>
      </w:r>
      <w:proofErr w:type="spellEnd"/>
      <w:r>
        <w:t xml:space="preserve">, </w:t>
      </w:r>
      <w:proofErr w:type="spellStart"/>
      <w:r>
        <w:t>sampt</w:t>
      </w:r>
      <w:proofErr w:type="spellEnd"/>
      <w:r>
        <w:t xml:space="preserve"> derselben </w:t>
      </w:r>
      <w:proofErr w:type="spellStart"/>
      <w:r>
        <w:t>angehefften</w:t>
      </w:r>
      <w:proofErr w:type="spellEnd"/>
      <w:r>
        <w:t xml:space="preserve"> </w:t>
      </w:r>
      <w:proofErr w:type="spellStart"/>
      <w:r>
        <w:t>Apologia</w:t>
      </w:r>
      <w:proofErr w:type="spellEnd"/>
      <w:r>
        <w:t xml:space="preserve">, </w:t>
      </w:r>
      <w:proofErr w:type="spellStart"/>
      <w:r>
        <w:t>auß</w:t>
      </w:r>
      <w:proofErr w:type="spellEnd"/>
      <w:r>
        <w:t xml:space="preserve"> </w:t>
      </w:r>
      <w:proofErr w:type="spellStart"/>
      <w:r>
        <w:t>vorermelter</w:t>
      </w:r>
      <w:proofErr w:type="spellEnd"/>
      <w:r>
        <w:t xml:space="preserve"> Prophetischer und Apostolischer lehr, auch den </w:t>
      </w:r>
      <w:proofErr w:type="spellStart"/>
      <w:r>
        <w:t>jetztbemelten</w:t>
      </w:r>
      <w:proofErr w:type="spellEnd"/>
      <w:r>
        <w:t xml:space="preserve"> </w:t>
      </w:r>
      <w:proofErr w:type="spellStart"/>
      <w:r>
        <w:t>Symbolis</w:t>
      </w:r>
      <w:proofErr w:type="spellEnd"/>
      <w:r>
        <w:t xml:space="preserve">, als ein Summarium, nach </w:t>
      </w:r>
      <w:proofErr w:type="spellStart"/>
      <w:r>
        <w:t>gelegenheit</w:t>
      </w:r>
      <w:proofErr w:type="spellEnd"/>
      <w:r>
        <w:t xml:space="preserve"> derselbigen zeit, verfasset, sich </w:t>
      </w:r>
      <w:proofErr w:type="spellStart"/>
      <w:r>
        <w:t>darauff</w:t>
      </w:r>
      <w:proofErr w:type="spellEnd"/>
      <w:r>
        <w:t xml:space="preserve">, als das </w:t>
      </w:r>
      <w:proofErr w:type="spellStart"/>
      <w:r>
        <w:t>unverwerffliche</w:t>
      </w:r>
      <w:proofErr w:type="spellEnd"/>
      <w:r>
        <w:t xml:space="preserve"> Haupt Fundament, und </w:t>
      </w:r>
      <w:proofErr w:type="spellStart"/>
      <w:r>
        <w:t>unverfelschte</w:t>
      </w:r>
      <w:proofErr w:type="spellEnd"/>
      <w:r>
        <w:t xml:space="preserve">, einige, gewisse und bestendige Richtschnur, </w:t>
      </w:r>
      <w:proofErr w:type="spellStart"/>
      <w:r>
        <w:t>zeuhet</w:t>
      </w:r>
      <w:proofErr w:type="spellEnd"/>
      <w:r>
        <w:t xml:space="preserve"> und gründet: So haben wir auch dieselbige, nach dem wir zu </w:t>
      </w:r>
      <w:proofErr w:type="spellStart"/>
      <w:r>
        <w:t>erkanntnuß</w:t>
      </w:r>
      <w:proofErr w:type="spellEnd"/>
      <w:r>
        <w:t xml:space="preserve"> der Göttlichen </w:t>
      </w:r>
      <w:proofErr w:type="spellStart"/>
      <w:r>
        <w:t>wahrheit</w:t>
      </w:r>
      <w:proofErr w:type="spellEnd"/>
      <w:r>
        <w:t xml:space="preserve"> kommen, angenommen, uns </w:t>
      </w:r>
      <w:proofErr w:type="spellStart"/>
      <w:r>
        <w:t>darzu</w:t>
      </w:r>
      <w:proofErr w:type="spellEnd"/>
      <w:r>
        <w:t xml:space="preserve"> jederzeit bekennet, und sie, neben und mit anderen </w:t>
      </w:r>
      <w:proofErr w:type="spellStart"/>
      <w:r>
        <w:t>verselben</w:t>
      </w:r>
      <w:proofErr w:type="spellEnd"/>
      <w:r>
        <w:t xml:space="preserve"> </w:t>
      </w:r>
      <w:proofErr w:type="spellStart"/>
      <w:r>
        <w:t>zugethanen</w:t>
      </w:r>
      <w:proofErr w:type="spellEnd"/>
      <w:r>
        <w:t xml:space="preserve"> Chur und Fürsten, zu </w:t>
      </w:r>
      <w:proofErr w:type="spellStart"/>
      <w:r>
        <w:t>erhaltung</w:t>
      </w:r>
      <w:proofErr w:type="spellEnd"/>
      <w:r>
        <w:t xml:space="preserve"> Christlicher </w:t>
      </w:r>
      <w:proofErr w:type="spellStart"/>
      <w:r>
        <w:t>einigkeit</w:t>
      </w:r>
      <w:proofErr w:type="spellEnd"/>
      <w:r>
        <w:t xml:space="preserve">, in ihrem rechten waren verstand, und mit </w:t>
      </w:r>
      <w:proofErr w:type="spellStart"/>
      <w:r>
        <w:t>fürgesetzter</w:t>
      </w:r>
      <w:proofErr w:type="spellEnd"/>
      <w:r>
        <w:t xml:space="preserve"> </w:t>
      </w:r>
      <w:proofErr w:type="spellStart"/>
      <w:r>
        <w:t>erklerung</w:t>
      </w:r>
      <w:proofErr w:type="spellEnd"/>
      <w:r>
        <w:t xml:space="preserve"> </w:t>
      </w:r>
      <w:proofErr w:type="spellStart"/>
      <w:r>
        <w:t>subscribiert</w:t>
      </w:r>
      <w:proofErr w:type="spellEnd"/>
      <w:r>
        <w:t xml:space="preserve"> und besiegelt, auch </w:t>
      </w:r>
      <w:proofErr w:type="spellStart"/>
      <w:r>
        <w:t>dero</w:t>
      </w:r>
      <w:proofErr w:type="spellEnd"/>
      <w:r>
        <w:t xml:space="preserve"> </w:t>
      </w:r>
      <w:proofErr w:type="spellStart"/>
      <w:r>
        <w:t>gemeß</w:t>
      </w:r>
      <w:proofErr w:type="spellEnd"/>
      <w:r>
        <w:t xml:space="preserve">, in unseren Landen, zu lehren und zu predigen befohlen. Wie wir uns auch noch </w:t>
      </w:r>
      <w:proofErr w:type="spellStart"/>
      <w:r>
        <w:t>darzu</w:t>
      </w:r>
      <w:proofErr w:type="spellEnd"/>
      <w:r>
        <w:t xml:space="preserve"> bekennen, und zu allem dem, so </w:t>
      </w:r>
      <w:proofErr w:type="spellStart"/>
      <w:r>
        <w:t>Göttlicer</w:t>
      </w:r>
      <w:proofErr w:type="spellEnd"/>
      <w:r>
        <w:t xml:space="preserve"> Prophetischer und Apostolischer </w:t>
      </w:r>
      <w:proofErr w:type="spellStart"/>
      <w:r>
        <w:t>Schrifft</w:t>
      </w:r>
      <w:proofErr w:type="spellEnd"/>
      <w:r>
        <w:t xml:space="preserve"> </w:t>
      </w:r>
      <w:proofErr w:type="spellStart"/>
      <w:r>
        <w:t>gemeß</w:t>
      </w:r>
      <w:proofErr w:type="spellEnd"/>
      <w:r>
        <w:t xml:space="preserve"> und gleichförmig ist. </w:t>
      </w:r>
    </w:p>
    <w:p w14:paraId="75115EEB" w14:textId="77777777" w:rsidR="00BD464C" w:rsidRDefault="00BD464C" w:rsidP="00BD464C">
      <w:pPr>
        <w:pStyle w:val="StandardWeb"/>
      </w:pPr>
      <w:r>
        <w:t xml:space="preserve">Insonderheit aber zu unserem </w:t>
      </w:r>
      <w:proofErr w:type="spellStart"/>
      <w:r>
        <w:t>außgegangenen</w:t>
      </w:r>
      <w:proofErr w:type="spellEnd"/>
      <w:r>
        <w:t xml:space="preserve"> und </w:t>
      </w:r>
      <w:proofErr w:type="spellStart"/>
      <w:r>
        <w:t>publicirten</w:t>
      </w:r>
      <w:proofErr w:type="spellEnd"/>
      <w:r>
        <w:t xml:space="preserve"> </w:t>
      </w:r>
      <w:proofErr w:type="spellStart"/>
      <w:r>
        <w:t>Catechismo</w:t>
      </w:r>
      <w:proofErr w:type="spellEnd"/>
      <w:r>
        <w:t xml:space="preserve"> und Kirchenordnung, darinnen alle Fragstück Christlicher lehre, deutlich, </w:t>
      </w:r>
      <w:proofErr w:type="spellStart"/>
      <w:r>
        <w:t>verstendlich</w:t>
      </w:r>
      <w:proofErr w:type="spellEnd"/>
      <w:r>
        <w:t xml:space="preserve"> und ordentlich begriffen, und zum </w:t>
      </w:r>
      <w:proofErr w:type="spellStart"/>
      <w:r>
        <w:t>theil</w:t>
      </w:r>
      <w:proofErr w:type="spellEnd"/>
      <w:r>
        <w:t xml:space="preserve"> </w:t>
      </w:r>
      <w:proofErr w:type="spellStart"/>
      <w:r>
        <w:t>weitleufftiger</w:t>
      </w:r>
      <w:proofErr w:type="spellEnd"/>
      <w:r>
        <w:t xml:space="preserve"> </w:t>
      </w:r>
      <w:proofErr w:type="spellStart"/>
      <w:r>
        <w:t>außgeführet</w:t>
      </w:r>
      <w:proofErr w:type="spellEnd"/>
      <w:r>
        <w:t xml:space="preserve"> sein. </w:t>
      </w:r>
    </w:p>
    <w:p w14:paraId="367356FB" w14:textId="77777777" w:rsidR="00BD464C" w:rsidRDefault="00BD464C" w:rsidP="00BD464C">
      <w:pPr>
        <w:pStyle w:val="StandardWeb"/>
      </w:pPr>
      <w:r>
        <w:t xml:space="preserve">Damit aber zu </w:t>
      </w:r>
      <w:proofErr w:type="spellStart"/>
      <w:r>
        <w:t>mehrer</w:t>
      </w:r>
      <w:proofErr w:type="spellEnd"/>
      <w:r>
        <w:t xml:space="preserve"> </w:t>
      </w:r>
      <w:proofErr w:type="spellStart"/>
      <w:r>
        <w:t>erklerung</w:t>
      </w:r>
      <w:proofErr w:type="spellEnd"/>
      <w:r>
        <w:t xml:space="preserve"> unsers </w:t>
      </w:r>
      <w:proofErr w:type="spellStart"/>
      <w:r>
        <w:t>gemüts</w:t>
      </w:r>
      <w:proofErr w:type="spellEnd"/>
      <w:r>
        <w:t xml:space="preserve">, und unsere geliebte Kinder, </w:t>
      </w:r>
      <w:proofErr w:type="spellStart"/>
      <w:r>
        <w:t>gantze</w:t>
      </w:r>
      <w:proofErr w:type="spellEnd"/>
      <w:r>
        <w:t xml:space="preserve"> </w:t>
      </w:r>
      <w:proofErr w:type="spellStart"/>
      <w:r>
        <w:t>Posteritat</w:t>
      </w:r>
      <w:proofErr w:type="spellEnd"/>
      <w:r>
        <w:t xml:space="preserve">, und </w:t>
      </w:r>
      <w:proofErr w:type="spellStart"/>
      <w:r>
        <w:t>menniglich</w:t>
      </w:r>
      <w:proofErr w:type="spellEnd"/>
      <w:r>
        <w:t xml:space="preserve"> in einer Summa wissen mögen, was wir in allen </w:t>
      </w:r>
      <w:proofErr w:type="spellStart"/>
      <w:r>
        <w:t>Artickeln</w:t>
      </w:r>
      <w:proofErr w:type="spellEnd"/>
      <w:r>
        <w:t xml:space="preserve"> insonderheit glauben und halten, und uns niemands, nach unserem todt, einiger falschen verführerischen Opinion und </w:t>
      </w:r>
      <w:proofErr w:type="spellStart"/>
      <w:r>
        <w:t>Secten</w:t>
      </w:r>
      <w:proofErr w:type="spellEnd"/>
      <w:r>
        <w:t xml:space="preserve"> </w:t>
      </w:r>
      <w:proofErr w:type="spellStart"/>
      <w:r>
        <w:t>bezüchtigen</w:t>
      </w:r>
      <w:proofErr w:type="spellEnd"/>
      <w:r>
        <w:t xml:space="preserve"> möge, wie heutiges tags der bösen Welt, und </w:t>
      </w:r>
      <w:proofErr w:type="spellStart"/>
      <w:r>
        <w:t>vilder</w:t>
      </w:r>
      <w:proofErr w:type="spellEnd"/>
      <w:r>
        <w:t xml:space="preserve"> </w:t>
      </w:r>
      <w:proofErr w:type="spellStart"/>
      <w:r>
        <w:t>unrühiger</w:t>
      </w:r>
      <w:proofErr w:type="spellEnd"/>
      <w:r>
        <w:t xml:space="preserve"> </w:t>
      </w:r>
      <w:proofErr w:type="spellStart"/>
      <w:r>
        <w:t>leuth</w:t>
      </w:r>
      <w:proofErr w:type="spellEnd"/>
      <w:r>
        <w:t xml:space="preserve"> brauch und </w:t>
      </w:r>
      <w:proofErr w:type="spellStart"/>
      <w:r>
        <w:t>art</w:t>
      </w:r>
      <w:proofErr w:type="spellEnd"/>
      <w:r>
        <w:t xml:space="preserve"> ist, von denen auch die </w:t>
      </w:r>
      <w:proofErr w:type="spellStart"/>
      <w:r>
        <w:t>Augspurgische</w:t>
      </w:r>
      <w:proofErr w:type="spellEnd"/>
      <w:r>
        <w:t xml:space="preserve"> Confession und derselben </w:t>
      </w:r>
      <w:proofErr w:type="spellStart"/>
      <w:r>
        <w:t>Apologia</w:t>
      </w:r>
      <w:proofErr w:type="spellEnd"/>
      <w:r>
        <w:t xml:space="preserve">, in etlichen </w:t>
      </w:r>
      <w:proofErr w:type="spellStart"/>
      <w:r>
        <w:t>Puncten</w:t>
      </w:r>
      <w:proofErr w:type="spellEnd"/>
      <w:r>
        <w:t xml:space="preserve"> </w:t>
      </w:r>
      <w:proofErr w:type="spellStart"/>
      <w:r>
        <w:t>vil</w:t>
      </w:r>
      <w:proofErr w:type="spellEnd"/>
      <w:r>
        <w:t xml:space="preserve"> in ein anderen sinn und </w:t>
      </w:r>
      <w:proofErr w:type="spellStart"/>
      <w:r>
        <w:t>meinung</w:t>
      </w:r>
      <w:proofErr w:type="spellEnd"/>
      <w:r>
        <w:t xml:space="preserve">, als </w:t>
      </w:r>
      <w:proofErr w:type="spellStart"/>
      <w:r>
        <w:t>dero</w:t>
      </w:r>
      <w:proofErr w:type="spellEnd"/>
      <w:r>
        <w:t xml:space="preserve"> </w:t>
      </w:r>
      <w:proofErr w:type="spellStart"/>
      <w:r>
        <w:t>Buchstab</w:t>
      </w:r>
      <w:proofErr w:type="spellEnd"/>
      <w:r>
        <w:t xml:space="preserve"> und verstand, nach </w:t>
      </w:r>
      <w:proofErr w:type="spellStart"/>
      <w:r>
        <w:t>außweisung</w:t>
      </w:r>
      <w:proofErr w:type="spellEnd"/>
      <w:r>
        <w:t xml:space="preserve"> Göttliches </w:t>
      </w:r>
      <w:proofErr w:type="spellStart"/>
      <w:r>
        <w:t>worts</w:t>
      </w:r>
      <w:proofErr w:type="spellEnd"/>
      <w:r>
        <w:t xml:space="preserve">, </w:t>
      </w:r>
      <w:proofErr w:type="spellStart"/>
      <w:r>
        <w:t>darauff</w:t>
      </w:r>
      <w:proofErr w:type="spellEnd"/>
      <w:r>
        <w:t xml:space="preserve"> sie sich zeucht und gründet, vermag, gedeutet und </w:t>
      </w:r>
      <w:proofErr w:type="spellStart"/>
      <w:r>
        <w:t>außgeleget</w:t>
      </w:r>
      <w:proofErr w:type="spellEnd"/>
      <w:r>
        <w:t xml:space="preserve">. So glauben, halten und bekennen wir, von </w:t>
      </w:r>
      <w:proofErr w:type="spellStart"/>
      <w:r>
        <w:t>grund</w:t>
      </w:r>
      <w:proofErr w:type="spellEnd"/>
      <w:r>
        <w:t xml:space="preserve"> unseres </w:t>
      </w:r>
      <w:proofErr w:type="spellStart"/>
      <w:r>
        <w:t>hertzens</w:t>
      </w:r>
      <w:proofErr w:type="spellEnd"/>
      <w:r>
        <w:t xml:space="preserve">, die </w:t>
      </w:r>
      <w:proofErr w:type="spellStart"/>
      <w:r>
        <w:t>Articul</w:t>
      </w:r>
      <w:proofErr w:type="spellEnd"/>
      <w:r>
        <w:t xml:space="preserve"> unseres </w:t>
      </w:r>
      <w:proofErr w:type="spellStart"/>
      <w:r>
        <w:t>uhralten</w:t>
      </w:r>
      <w:proofErr w:type="spellEnd"/>
      <w:r>
        <w:t xml:space="preserve"> allgemeinen Christlichen Glaubens, welche also lauten. </w:t>
      </w:r>
    </w:p>
    <w:p w14:paraId="01DCAD89" w14:textId="77777777" w:rsidR="00BD464C" w:rsidRDefault="00BD464C" w:rsidP="00BD464C">
      <w:pPr>
        <w:pStyle w:val="StandardWeb"/>
      </w:pPr>
      <w:r>
        <w:t xml:space="preserve">Ich glaube </w:t>
      </w:r>
      <w:proofErr w:type="spellStart"/>
      <w:r>
        <w:t>inn</w:t>
      </w:r>
      <w:proofErr w:type="spellEnd"/>
      <w:r>
        <w:t xml:space="preserve"> Gott Vatter, den </w:t>
      </w:r>
      <w:proofErr w:type="spellStart"/>
      <w:r>
        <w:t>Allmechtigen</w:t>
      </w:r>
      <w:proofErr w:type="spellEnd"/>
      <w:r>
        <w:t xml:space="preserve">, </w:t>
      </w:r>
      <w:proofErr w:type="spellStart"/>
      <w:r>
        <w:t>Schöpffer</w:t>
      </w:r>
      <w:proofErr w:type="spellEnd"/>
      <w:r>
        <w:t xml:space="preserve"> Himmels, und der Erden. Und </w:t>
      </w:r>
      <w:proofErr w:type="spellStart"/>
      <w:r>
        <w:t>inn</w:t>
      </w:r>
      <w:proofErr w:type="spellEnd"/>
      <w:r>
        <w:t xml:space="preserve"> Jesum Christum, seinen eingeborenen Sohn, unseren Herren, Der empfangen ist von dem heiligen Geist, geboren </w:t>
      </w:r>
      <w:proofErr w:type="spellStart"/>
      <w:r>
        <w:t>auß</w:t>
      </w:r>
      <w:proofErr w:type="spellEnd"/>
      <w:r>
        <w:t xml:space="preserve"> Maria der </w:t>
      </w:r>
      <w:proofErr w:type="spellStart"/>
      <w:r>
        <w:t>Jungfrawen</w:t>
      </w:r>
      <w:proofErr w:type="spellEnd"/>
      <w:r>
        <w:t xml:space="preserve">, gelitten </w:t>
      </w:r>
      <w:proofErr w:type="spellStart"/>
      <w:r>
        <w:t>under</w:t>
      </w:r>
      <w:proofErr w:type="spellEnd"/>
      <w:r>
        <w:t xml:space="preserve"> </w:t>
      </w:r>
      <w:proofErr w:type="spellStart"/>
      <w:r>
        <w:t>Pontio</w:t>
      </w:r>
      <w:proofErr w:type="spellEnd"/>
      <w:r>
        <w:t xml:space="preserve"> </w:t>
      </w:r>
      <w:proofErr w:type="spellStart"/>
      <w:r>
        <w:t>Pilato</w:t>
      </w:r>
      <w:proofErr w:type="spellEnd"/>
      <w:r>
        <w:t xml:space="preserve">, </w:t>
      </w:r>
      <w:proofErr w:type="spellStart"/>
      <w:r>
        <w:t>gecreutziget</w:t>
      </w:r>
      <w:proofErr w:type="spellEnd"/>
      <w:r>
        <w:t xml:space="preserve">, gestorben, und begraben, abgestiegen zur Hellen, am dritten Tage wider </w:t>
      </w:r>
      <w:proofErr w:type="spellStart"/>
      <w:r>
        <w:t>aufferstanden</w:t>
      </w:r>
      <w:proofErr w:type="spellEnd"/>
      <w:r>
        <w:t xml:space="preserve"> von den Todten, </w:t>
      </w:r>
      <w:proofErr w:type="spellStart"/>
      <w:r>
        <w:t>auffgefahren</w:t>
      </w:r>
      <w:proofErr w:type="spellEnd"/>
      <w:r>
        <w:t xml:space="preserve"> </w:t>
      </w:r>
      <w:proofErr w:type="spellStart"/>
      <w:r>
        <w:t>gehn</w:t>
      </w:r>
      <w:proofErr w:type="spellEnd"/>
      <w:r>
        <w:t xml:space="preserve"> Himmel, sitzet zur Rechten Gottes des </w:t>
      </w:r>
      <w:proofErr w:type="spellStart"/>
      <w:r>
        <w:t>Allmechtigen</w:t>
      </w:r>
      <w:proofErr w:type="spellEnd"/>
      <w:r>
        <w:t xml:space="preserve"> Vatters: Von dannen er kommen wird, zu richten die Lebendigen und die Todten. Ich glaub in den heiligen Geist, eine heilige allgemeine Christliche Kirchen, die gemeinschafft der Heiligen, Vergebung der Sünden, </w:t>
      </w:r>
      <w:proofErr w:type="spellStart"/>
      <w:r>
        <w:t>Aufferstehung</w:t>
      </w:r>
      <w:proofErr w:type="spellEnd"/>
      <w:r>
        <w:t xml:space="preserve"> des Fleisches, und ein ewiges Leben. </w:t>
      </w:r>
    </w:p>
    <w:p w14:paraId="09FA05CA" w14:textId="77777777" w:rsidR="00BD464C" w:rsidRDefault="00BD464C" w:rsidP="00BD464C">
      <w:pPr>
        <w:pStyle w:val="StandardWeb"/>
      </w:pPr>
      <w:r>
        <w:t xml:space="preserve">Das ist, </w:t>
      </w:r>
    </w:p>
    <w:p w14:paraId="57BCBF85" w14:textId="77777777" w:rsidR="00BD464C" w:rsidRDefault="00BD464C" w:rsidP="00BD464C">
      <w:pPr>
        <w:pStyle w:val="StandardWeb"/>
      </w:pPr>
      <w:r>
        <w:t xml:space="preserve">Wir glauben und bekennen, daß der ewige Vatter unsers Herrn Jesu Christi, der Himmel und Erden, und alles was darinnen ist, </w:t>
      </w:r>
      <w:proofErr w:type="spellStart"/>
      <w:r>
        <w:t>auß</w:t>
      </w:r>
      <w:proofErr w:type="spellEnd"/>
      <w:r>
        <w:t xml:space="preserve"> nichts erschaffen, auch dieselben noch, durch seinen ewigen </w:t>
      </w:r>
      <w:proofErr w:type="spellStart"/>
      <w:r>
        <w:t>rath</w:t>
      </w:r>
      <w:proofErr w:type="spellEnd"/>
      <w:r>
        <w:t xml:space="preserve"> und </w:t>
      </w:r>
      <w:proofErr w:type="spellStart"/>
      <w:r>
        <w:t>fürsehung</w:t>
      </w:r>
      <w:proofErr w:type="spellEnd"/>
      <w:r>
        <w:t xml:space="preserve"> </w:t>
      </w:r>
      <w:proofErr w:type="spellStart"/>
      <w:r>
        <w:t>erhelt</w:t>
      </w:r>
      <w:proofErr w:type="spellEnd"/>
      <w:r>
        <w:t xml:space="preserve"> und regiert, und daß er, nicht </w:t>
      </w:r>
      <w:proofErr w:type="spellStart"/>
      <w:r>
        <w:t>umb</w:t>
      </w:r>
      <w:proofErr w:type="spellEnd"/>
      <w:r>
        <w:t xml:space="preserve"> unsers </w:t>
      </w:r>
      <w:proofErr w:type="spellStart"/>
      <w:r>
        <w:t>verdiensts</w:t>
      </w:r>
      <w:proofErr w:type="spellEnd"/>
      <w:r>
        <w:t xml:space="preserve">, oder </w:t>
      </w:r>
      <w:proofErr w:type="spellStart"/>
      <w:r>
        <w:t>wirdigkeit</w:t>
      </w:r>
      <w:proofErr w:type="spellEnd"/>
      <w:r>
        <w:t xml:space="preserve">, sondern </w:t>
      </w:r>
      <w:proofErr w:type="spellStart"/>
      <w:r>
        <w:t>auß</w:t>
      </w:r>
      <w:proofErr w:type="spellEnd"/>
      <w:r>
        <w:t xml:space="preserve"> lauterer </w:t>
      </w:r>
      <w:proofErr w:type="spellStart"/>
      <w:r>
        <w:t>gnad</w:t>
      </w:r>
      <w:proofErr w:type="spellEnd"/>
      <w:r>
        <w:t xml:space="preserve">, und nach seiner Göttlichen </w:t>
      </w:r>
      <w:proofErr w:type="spellStart"/>
      <w:r>
        <w:t>fürsehung</w:t>
      </w:r>
      <w:proofErr w:type="spellEnd"/>
      <w:r>
        <w:t xml:space="preserve">, </w:t>
      </w:r>
      <w:proofErr w:type="spellStart"/>
      <w:r>
        <w:t>umb</w:t>
      </w:r>
      <w:proofErr w:type="spellEnd"/>
      <w:r>
        <w:t xml:space="preserve"> seines einigen und geliebten </w:t>
      </w:r>
      <w:proofErr w:type="spellStart"/>
      <w:r>
        <w:t>Sons</w:t>
      </w:r>
      <w:proofErr w:type="spellEnd"/>
      <w:r>
        <w:t xml:space="preserve"> </w:t>
      </w:r>
      <w:proofErr w:type="spellStart"/>
      <w:r>
        <w:t>Jhesu</w:t>
      </w:r>
      <w:proofErr w:type="spellEnd"/>
      <w:r>
        <w:t xml:space="preserve"> Christi willen, auch unser Gott und Vatter </w:t>
      </w:r>
      <w:proofErr w:type="spellStart"/>
      <w:r>
        <w:t>seye</w:t>
      </w:r>
      <w:proofErr w:type="spellEnd"/>
      <w:r>
        <w:t xml:space="preserve">, auf welchen wir unser </w:t>
      </w:r>
      <w:proofErr w:type="spellStart"/>
      <w:r>
        <w:t>vertrawen</w:t>
      </w:r>
      <w:proofErr w:type="spellEnd"/>
      <w:r>
        <w:t xml:space="preserve"> also gesetzt, daß wir nicht </w:t>
      </w:r>
      <w:proofErr w:type="spellStart"/>
      <w:r>
        <w:t>zweiffeln</w:t>
      </w:r>
      <w:proofErr w:type="spellEnd"/>
      <w:r>
        <w:t xml:space="preserve">, er werde uns mit aller </w:t>
      </w:r>
      <w:proofErr w:type="spellStart"/>
      <w:r>
        <w:t>notturfft</w:t>
      </w:r>
      <w:proofErr w:type="spellEnd"/>
      <w:r>
        <w:t xml:space="preserve"> </w:t>
      </w:r>
      <w:proofErr w:type="spellStart"/>
      <w:r>
        <w:t>leibs</w:t>
      </w:r>
      <w:proofErr w:type="spellEnd"/>
      <w:r>
        <w:t xml:space="preserve"> und der Seelen, </w:t>
      </w:r>
      <w:proofErr w:type="spellStart"/>
      <w:r>
        <w:t>hinfüro</w:t>
      </w:r>
      <w:proofErr w:type="spellEnd"/>
      <w:r>
        <w:t xml:space="preserve"> </w:t>
      </w:r>
      <w:proofErr w:type="spellStart"/>
      <w:r>
        <w:t>nit</w:t>
      </w:r>
      <w:proofErr w:type="spellEnd"/>
      <w:r>
        <w:t xml:space="preserve"> weniger, dann </w:t>
      </w:r>
      <w:proofErr w:type="spellStart"/>
      <w:r>
        <w:t>bißhero</w:t>
      </w:r>
      <w:proofErr w:type="spellEnd"/>
      <w:r>
        <w:t xml:space="preserve"> </w:t>
      </w:r>
      <w:proofErr w:type="spellStart"/>
      <w:r>
        <w:t>versorgen.Und</w:t>
      </w:r>
      <w:proofErr w:type="spellEnd"/>
      <w:r>
        <w:t xml:space="preserve"> wie er </w:t>
      </w:r>
      <w:proofErr w:type="spellStart"/>
      <w:r>
        <w:t>biß</w:t>
      </w:r>
      <w:proofErr w:type="spellEnd"/>
      <w:r>
        <w:t xml:space="preserve"> daher alles </w:t>
      </w:r>
      <w:proofErr w:type="spellStart"/>
      <w:r>
        <w:t>ubel</w:t>
      </w:r>
      <w:proofErr w:type="spellEnd"/>
      <w:r>
        <w:t xml:space="preserve"> (so er durch den Teufel und dessen braut, die Welt, uns zugefügt) zu gutem gewendet hat, also, und nicht weniger werde er </w:t>
      </w:r>
      <w:proofErr w:type="spellStart"/>
      <w:r>
        <w:t>hinfortan</w:t>
      </w:r>
      <w:proofErr w:type="spellEnd"/>
      <w:r>
        <w:t xml:space="preserve"> </w:t>
      </w:r>
      <w:proofErr w:type="spellStart"/>
      <w:r>
        <w:t>geneiget</w:t>
      </w:r>
      <w:proofErr w:type="spellEnd"/>
      <w:r>
        <w:t xml:space="preserve"> sein, weil </w:t>
      </w:r>
      <w:proofErr w:type="spellStart"/>
      <w:r>
        <w:t>ers</w:t>
      </w:r>
      <w:proofErr w:type="spellEnd"/>
      <w:r>
        <w:t xml:space="preserve"> thun </w:t>
      </w:r>
      <w:proofErr w:type="spellStart"/>
      <w:r>
        <w:t>kan</w:t>
      </w:r>
      <w:proofErr w:type="spellEnd"/>
      <w:r>
        <w:t xml:space="preserve">, als ein </w:t>
      </w:r>
      <w:proofErr w:type="spellStart"/>
      <w:r>
        <w:t>Almechtiger</w:t>
      </w:r>
      <w:proofErr w:type="spellEnd"/>
      <w:r>
        <w:t xml:space="preserve"> Gott, und auch thun </w:t>
      </w:r>
      <w:proofErr w:type="spellStart"/>
      <w:r>
        <w:t>wil</w:t>
      </w:r>
      <w:proofErr w:type="spellEnd"/>
      <w:r>
        <w:t xml:space="preserve">, als ein </w:t>
      </w:r>
      <w:proofErr w:type="spellStart"/>
      <w:r>
        <w:t>getrewer</w:t>
      </w:r>
      <w:proofErr w:type="spellEnd"/>
      <w:r>
        <w:t xml:space="preserve"> Vatter. </w:t>
      </w:r>
    </w:p>
    <w:p w14:paraId="7F0C376E" w14:textId="77777777" w:rsidR="00BD464C" w:rsidRDefault="00BD464C" w:rsidP="00BD464C">
      <w:pPr>
        <w:pStyle w:val="StandardWeb"/>
      </w:pPr>
      <w:r>
        <w:t xml:space="preserve">Zum andern Glauben und </w:t>
      </w:r>
      <w:proofErr w:type="spellStart"/>
      <w:r>
        <w:t>bekennnen</w:t>
      </w:r>
      <w:proofErr w:type="spellEnd"/>
      <w:r>
        <w:t xml:space="preserve"> wir, daß Jesus Christus, der Sohn des </w:t>
      </w:r>
      <w:proofErr w:type="spellStart"/>
      <w:r>
        <w:t>Allmechtigen</w:t>
      </w:r>
      <w:proofErr w:type="spellEnd"/>
      <w:r>
        <w:t xml:space="preserve"> Gottes, von </w:t>
      </w:r>
      <w:proofErr w:type="spellStart"/>
      <w:r>
        <w:t>ewigkeit</w:t>
      </w:r>
      <w:proofErr w:type="spellEnd"/>
      <w:r>
        <w:t xml:space="preserve"> </w:t>
      </w:r>
      <w:proofErr w:type="spellStart"/>
      <w:r>
        <w:t>hero</w:t>
      </w:r>
      <w:proofErr w:type="spellEnd"/>
      <w:r>
        <w:t xml:space="preserve">, vom Vatter gezeuget, gleicher und einiger Gott mit dem Vatter und heiligen Geiste </w:t>
      </w:r>
      <w:proofErr w:type="spellStart"/>
      <w:r>
        <w:t>seye</w:t>
      </w:r>
      <w:proofErr w:type="spellEnd"/>
      <w:r>
        <w:t xml:space="preserve">, und zu </w:t>
      </w:r>
      <w:proofErr w:type="spellStart"/>
      <w:r>
        <w:t>dero</w:t>
      </w:r>
      <w:proofErr w:type="spellEnd"/>
      <w:r>
        <w:t xml:space="preserve"> zeit, wie es in dem ewigen </w:t>
      </w:r>
      <w:proofErr w:type="spellStart"/>
      <w:r>
        <w:t>rath</w:t>
      </w:r>
      <w:proofErr w:type="spellEnd"/>
      <w:r>
        <w:t xml:space="preserve"> Gottes beschlossen, in der Ewig keuschen </w:t>
      </w:r>
      <w:proofErr w:type="spellStart"/>
      <w:r>
        <w:t>Jungfrawen</w:t>
      </w:r>
      <w:proofErr w:type="spellEnd"/>
      <w:r>
        <w:t xml:space="preserve"> Maria, durch den </w:t>
      </w:r>
      <w:proofErr w:type="spellStart"/>
      <w:r>
        <w:t>heyligen</w:t>
      </w:r>
      <w:proofErr w:type="spellEnd"/>
      <w:r>
        <w:t xml:space="preserve"> Geist empfangen, unser </w:t>
      </w:r>
      <w:proofErr w:type="spellStart"/>
      <w:r>
        <w:t>fleisch</w:t>
      </w:r>
      <w:proofErr w:type="spellEnd"/>
      <w:r>
        <w:t xml:space="preserve"> an sich genommen, in diese Welt geboren </w:t>
      </w:r>
      <w:proofErr w:type="spellStart"/>
      <w:r>
        <w:t>seye</w:t>
      </w:r>
      <w:proofErr w:type="spellEnd"/>
      <w:r>
        <w:t xml:space="preserve">, und das alles </w:t>
      </w:r>
      <w:proofErr w:type="spellStart"/>
      <w:r>
        <w:t>darumb</w:t>
      </w:r>
      <w:proofErr w:type="spellEnd"/>
      <w:r>
        <w:t xml:space="preserve">, daß er unser König und Hoherpriester (wie er </w:t>
      </w:r>
      <w:proofErr w:type="spellStart"/>
      <w:r>
        <w:t>deßwegen</w:t>
      </w:r>
      <w:proofErr w:type="spellEnd"/>
      <w:r>
        <w:t xml:space="preserve"> </w:t>
      </w:r>
      <w:proofErr w:type="spellStart"/>
      <w:r>
        <w:t>Cristus</w:t>
      </w:r>
      <w:proofErr w:type="spellEnd"/>
      <w:r>
        <w:t xml:space="preserve"> </w:t>
      </w:r>
      <w:proofErr w:type="spellStart"/>
      <w:r>
        <w:t>genennet</w:t>
      </w:r>
      <w:proofErr w:type="spellEnd"/>
      <w:r>
        <w:t xml:space="preserve">) unser Mittler und Bruder sein, uns zu </w:t>
      </w:r>
      <w:proofErr w:type="spellStart"/>
      <w:r>
        <w:t>gnaden</w:t>
      </w:r>
      <w:proofErr w:type="spellEnd"/>
      <w:r>
        <w:t xml:space="preserve"> </w:t>
      </w:r>
      <w:proofErr w:type="spellStart"/>
      <w:r>
        <w:t>auffnemmen</w:t>
      </w:r>
      <w:proofErr w:type="spellEnd"/>
      <w:r>
        <w:t xml:space="preserve">, und seinem </w:t>
      </w:r>
      <w:proofErr w:type="spellStart"/>
      <w:r>
        <w:t>Himlischen</w:t>
      </w:r>
      <w:proofErr w:type="spellEnd"/>
      <w:r>
        <w:t xml:space="preserve"> Vatter, als ein </w:t>
      </w:r>
      <w:proofErr w:type="spellStart"/>
      <w:r>
        <w:t>trewer</w:t>
      </w:r>
      <w:proofErr w:type="spellEnd"/>
      <w:r>
        <w:t xml:space="preserve"> Jesus und Heyland, </w:t>
      </w:r>
      <w:proofErr w:type="spellStart"/>
      <w:r>
        <w:t>versönen</w:t>
      </w:r>
      <w:proofErr w:type="spellEnd"/>
      <w:r>
        <w:t xml:space="preserve"> </w:t>
      </w:r>
      <w:proofErr w:type="spellStart"/>
      <w:r>
        <w:t>wolte</w:t>
      </w:r>
      <w:proofErr w:type="spellEnd"/>
      <w:r>
        <w:t xml:space="preserve">. Wie wir dann glauben, daß er eben </w:t>
      </w:r>
      <w:proofErr w:type="spellStart"/>
      <w:r>
        <w:t>deßhalben</w:t>
      </w:r>
      <w:proofErr w:type="spellEnd"/>
      <w:r>
        <w:t xml:space="preserve"> </w:t>
      </w:r>
      <w:proofErr w:type="spellStart"/>
      <w:r>
        <w:t>under</w:t>
      </w:r>
      <w:proofErr w:type="spellEnd"/>
      <w:r>
        <w:t xml:space="preserve"> dem Richter </w:t>
      </w:r>
      <w:proofErr w:type="spellStart"/>
      <w:r>
        <w:t>Pontio</w:t>
      </w:r>
      <w:proofErr w:type="spellEnd"/>
      <w:r>
        <w:t xml:space="preserve"> </w:t>
      </w:r>
      <w:proofErr w:type="spellStart"/>
      <w:r>
        <w:t>Pilato</w:t>
      </w:r>
      <w:proofErr w:type="spellEnd"/>
      <w:r>
        <w:t xml:space="preserve">, den aller </w:t>
      </w:r>
      <w:proofErr w:type="spellStart"/>
      <w:r>
        <w:t>schmehlichsten</w:t>
      </w:r>
      <w:proofErr w:type="spellEnd"/>
      <w:r>
        <w:t xml:space="preserve"> todt gelitten, </w:t>
      </w:r>
      <w:proofErr w:type="spellStart"/>
      <w:r>
        <w:t>auff</w:t>
      </w:r>
      <w:proofErr w:type="spellEnd"/>
      <w:r>
        <w:t xml:space="preserve"> daß er uns </w:t>
      </w:r>
      <w:proofErr w:type="spellStart"/>
      <w:r>
        <w:t>auß</w:t>
      </w:r>
      <w:proofErr w:type="spellEnd"/>
      <w:r>
        <w:t xml:space="preserve"> dem ewigen todt, darinnen wir </w:t>
      </w:r>
      <w:proofErr w:type="spellStart"/>
      <w:r>
        <w:t>sonsten</w:t>
      </w:r>
      <w:proofErr w:type="spellEnd"/>
      <w:r>
        <w:t xml:space="preserve"> </w:t>
      </w:r>
      <w:proofErr w:type="spellStart"/>
      <w:r>
        <w:t>hetten</w:t>
      </w:r>
      <w:proofErr w:type="spellEnd"/>
      <w:r>
        <w:t xml:space="preserve"> sein und bleiben müssen, erlösete, und von dem Fluch, der durch die </w:t>
      </w:r>
      <w:proofErr w:type="spellStart"/>
      <w:r>
        <w:t>Sünd</w:t>
      </w:r>
      <w:proofErr w:type="spellEnd"/>
      <w:r>
        <w:t xml:space="preserve"> unser ersten Eltern, Adams und Even, </w:t>
      </w:r>
      <w:proofErr w:type="spellStart"/>
      <w:r>
        <w:t>auff</w:t>
      </w:r>
      <w:proofErr w:type="spellEnd"/>
      <w:r>
        <w:t xml:space="preserve"> alle </w:t>
      </w:r>
      <w:proofErr w:type="spellStart"/>
      <w:r>
        <w:t>enschen</w:t>
      </w:r>
      <w:proofErr w:type="spellEnd"/>
      <w:r>
        <w:t xml:space="preserve"> </w:t>
      </w:r>
      <w:proofErr w:type="spellStart"/>
      <w:r>
        <w:t>geerget</w:t>
      </w:r>
      <w:proofErr w:type="spellEnd"/>
      <w:r>
        <w:t xml:space="preserve"> war, </w:t>
      </w:r>
      <w:proofErr w:type="spellStart"/>
      <w:r>
        <w:t>frey</w:t>
      </w:r>
      <w:proofErr w:type="spellEnd"/>
      <w:r>
        <w:t xml:space="preserve"> und ledig machte. </w:t>
      </w:r>
    </w:p>
    <w:p w14:paraId="12B77DFC" w14:textId="77777777" w:rsidR="00BD464C" w:rsidRDefault="00BD464C" w:rsidP="00BD464C">
      <w:pPr>
        <w:pStyle w:val="StandardWeb"/>
      </w:pPr>
      <w:r>
        <w:t xml:space="preserve">Wir glauben und bekennen auch, daß </w:t>
      </w:r>
      <w:proofErr w:type="spellStart"/>
      <w:r>
        <w:t>dises</w:t>
      </w:r>
      <w:proofErr w:type="spellEnd"/>
      <w:r>
        <w:t xml:space="preserve"> des HERRN Jesu Christi, geschehen </w:t>
      </w:r>
      <w:proofErr w:type="spellStart"/>
      <w:r>
        <w:t>Opffer</w:t>
      </w:r>
      <w:proofErr w:type="spellEnd"/>
      <w:r>
        <w:t xml:space="preserve"> am Creutz, also </w:t>
      </w:r>
      <w:proofErr w:type="spellStart"/>
      <w:r>
        <w:t>krefftig</w:t>
      </w:r>
      <w:proofErr w:type="spellEnd"/>
      <w:r>
        <w:t xml:space="preserve"> </w:t>
      </w:r>
      <w:proofErr w:type="spellStart"/>
      <w:r>
        <w:t>seie</w:t>
      </w:r>
      <w:proofErr w:type="spellEnd"/>
      <w:r>
        <w:t xml:space="preserve">, daß </w:t>
      </w:r>
      <w:proofErr w:type="spellStart"/>
      <w:r>
        <w:t>auß</w:t>
      </w:r>
      <w:proofErr w:type="spellEnd"/>
      <w:r>
        <w:t xml:space="preserve"> </w:t>
      </w:r>
      <w:proofErr w:type="spellStart"/>
      <w:r>
        <w:t>krafft</w:t>
      </w:r>
      <w:proofErr w:type="spellEnd"/>
      <w:r>
        <w:t xml:space="preserve"> desselben, durch </w:t>
      </w:r>
      <w:proofErr w:type="spellStart"/>
      <w:r>
        <w:t>wirckung</w:t>
      </w:r>
      <w:proofErr w:type="spellEnd"/>
      <w:r>
        <w:t xml:space="preserve"> des </w:t>
      </w:r>
      <w:proofErr w:type="spellStart"/>
      <w:r>
        <w:t>heyligen</w:t>
      </w:r>
      <w:proofErr w:type="spellEnd"/>
      <w:r>
        <w:t xml:space="preserve"> Geistes, unser alter Mensch mit </w:t>
      </w:r>
      <w:proofErr w:type="spellStart"/>
      <w:r>
        <w:t>ihme</w:t>
      </w:r>
      <w:proofErr w:type="spellEnd"/>
      <w:r>
        <w:t xml:space="preserve"> </w:t>
      </w:r>
      <w:proofErr w:type="spellStart"/>
      <w:r>
        <w:t>gecreutzigt</w:t>
      </w:r>
      <w:proofErr w:type="spellEnd"/>
      <w:r>
        <w:t xml:space="preserve">, getödtet, und begraben werde. </w:t>
      </w:r>
      <w:proofErr w:type="spellStart"/>
      <w:r>
        <w:t>Auff</w:t>
      </w:r>
      <w:proofErr w:type="spellEnd"/>
      <w:r>
        <w:t xml:space="preserve"> daß die böse </w:t>
      </w:r>
      <w:proofErr w:type="spellStart"/>
      <w:r>
        <w:t>lüst</w:t>
      </w:r>
      <w:proofErr w:type="spellEnd"/>
      <w:r>
        <w:t xml:space="preserve"> des Fleisches in uns nicht mehr regieren, sondern daß wir uns selbst </w:t>
      </w:r>
      <w:proofErr w:type="spellStart"/>
      <w:r>
        <w:t>ime</w:t>
      </w:r>
      <w:proofErr w:type="spellEnd"/>
      <w:r>
        <w:t xml:space="preserve"> zur </w:t>
      </w:r>
      <w:proofErr w:type="spellStart"/>
      <w:r>
        <w:t>dancksagung</w:t>
      </w:r>
      <w:proofErr w:type="spellEnd"/>
      <w:r>
        <w:t xml:space="preserve"> </w:t>
      </w:r>
      <w:proofErr w:type="spellStart"/>
      <w:r>
        <w:t>auffopfern</w:t>
      </w:r>
      <w:proofErr w:type="spellEnd"/>
      <w:r>
        <w:t xml:space="preserve">. </w:t>
      </w:r>
    </w:p>
    <w:p w14:paraId="2468EC50" w14:textId="77777777" w:rsidR="00BD464C" w:rsidRDefault="00BD464C" w:rsidP="00BD464C">
      <w:pPr>
        <w:pStyle w:val="StandardWeb"/>
      </w:pPr>
      <w:r>
        <w:t xml:space="preserve">Wir glauben auch, daß er begraben, und </w:t>
      </w:r>
      <w:proofErr w:type="spellStart"/>
      <w:r>
        <w:t>derhalben</w:t>
      </w:r>
      <w:proofErr w:type="spellEnd"/>
      <w:r>
        <w:t xml:space="preserve"> </w:t>
      </w:r>
      <w:proofErr w:type="spellStart"/>
      <w:r>
        <w:t>warhafftig</w:t>
      </w:r>
      <w:proofErr w:type="spellEnd"/>
      <w:r>
        <w:t xml:space="preserve"> gestorben, ja auch, daß er </w:t>
      </w:r>
      <w:proofErr w:type="spellStart"/>
      <w:r>
        <w:t>seye</w:t>
      </w:r>
      <w:proofErr w:type="spellEnd"/>
      <w:r>
        <w:t xml:space="preserve"> </w:t>
      </w:r>
      <w:proofErr w:type="spellStart"/>
      <w:r>
        <w:t>abgestigen</w:t>
      </w:r>
      <w:proofErr w:type="spellEnd"/>
      <w:r>
        <w:t xml:space="preserve"> zur Hellen, damit wir in unseren höchsten </w:t>
      </w:r>
      <w:proofErr w:type="spellStart"/>
      <w:r>
        <w:t>anfechtungen</w:t>
      </w:r>
      <w:proofErr w:type="spellEnd"/>
      <w:r>
        <w:t xml:space="preserve">, und versichern mögen, daß unser HERR Jesus Christus, durch seine </w:t>
      </w:r>
      <w:proofErr w:type="spellStart"/>
      <w:r>
        <w:t>unaußsprechliche</w:t>
      </w:r>
      <w:proofErr w:type="spellEnd"/>
      <w:r>
        <w:t xml:space="preserve"> angst, </w:t>
      </w:r>
      <w:proofErr w:type="spellStart"/>
      <w:r>
        <w:t>schmertzen</w:t>
      </w:r>
      <w:proofErr w:type="spellEnd"/>
      <w:r>
        <w:t xml:space="preserve"> und schrecken, die er auch an seiner Seelen, am Creutz, und </w:t>
      </w:r>
      <w:proofErr w:type="spellStart"/>
      <w:r>
        <w:t>zuvorn</w:t>
      </w:r>
      <w:proofErr w:type="spellEnd"/>
      <w:r>
        <w:t xml:space="preserve"> erlitten, uns von der </w:t>
      </w:r>
      <w:proofErr w:type="spellStart"/>
      <w:r>
        <w:t>Hellischen</w:t>
      </w:r>
      <w:proofErr w:type="spellEnd"/>
      <w:r>
        <w:t xml:space="preserve"> angst und </w:t>
      </w:r>
      <w:proofErr w:type="spellStart"/>
      <w:r>
        <w:t>prein</w:t>
      </w:r>
      <w:proofErr w:type="spellEnd"/>
      <w:r>
        <w:t xml:space="preserve">, erlöset habe, Daß nunmehr weder Helle noch </w:t>
      </w:r>
      <w:proofErr w:type="spellStart"/>
      <w:r>
        <w:t>Teuffel</w:t>
      </w:r>
      <w:proofErr w:type="spellEnd"/>
      <w:r>
        <w:t xml:space="preserve">, an unser </w:t>
      </w:r>
      <w:proofErr w:type="spellStart"/>
      <w:r>
        <w:t>seligkeit</w:t>
      </w:r>
      <w:proofErr w:type="spellEnd"/>
      <w:r>
        <w:t xml:space="preserve"> uns können schaden. Auch glauben wir von </w:t>
      </w:r>
      <w:proofErr w:type="spellStart"/>
      <w:r>
        <w:t>hertzen</w:t>
      </w:r>
      <w:proofErr w:type="spellEnd"/>
      <w:r>
        <w:t xml:space="preserve">, daß er am dritten tag von den Todten </w:t>
      </w:r>
      <w:proofErr w:type="spellStart"/>
      <w:r>
        <w:t>aufferstanden</w:t>
      </w:r>
      <w:proofErr w:type="spellEnd"/>
      <w:r>
        <w:t xml:space="preserve"> </w:t>
      </w:r>
      <w:proofErr w:type="spellStart"/>
      <w:r>
        <w:t>seye</w:t>
      </w:r>
      <w:proofErr w:type="spellEnd"/>
      <w:r>
        <w:t xml:space="preserve">. Und wissen erstlich, daß er durch seine </w:t>
      </w:r>
      <w:proofErr w:type="spellStart"/>
      <w:r>
        <w:t>Aufferstehung</w:t>
      </w:r>
      <w:proofErr w:type="spellEnd"/>
      <w:r>
        <w:t xml:space="preserve"> den Tod </w:t>
      </w:r>
      <w:proofErr w:type="spellStart"/>
      <w:r>
        <w:t>uberwunden</w:t>
      </w:r>
      <w:proofErr w:type="spellEnd"/>
      <w:r>
        <w:t xml:space="preserve">, </w:t>
      </w:r>
      <w:proofErr w:type="spellStart"/>
      <w:r>
        <w:t>auff</w:t>
      </w:r>
      <w:proofErr w:type="spellEnd"/>
      <w:r>
        <w:t xml:space="preserve"> daß er uns der </w:t>
      </w:r>
      <w:proofErr w:type="spellStart"/>
      <w:r>
        <w:t>gerechtigkeit</w:t>
      </w:r>
      <w:proofErr w:type="spellEnd"/>
      <w:r>
        <w:t xml:space="preserve">, die er uns, durch sein </w:t>
      </w:r>
      <w:proofErr w:type="spellStart"/>
      <w:r>
        <w:t>bitters</w:t>
      </w:r>
      <w:proofErr w:type="spellEnd"/>
      <w:r>
        <w:t xml:space="preserve"> </w:t>
      </w:r>
      <w:proofErr w:type="spellStart"/>
      <w:r>
        <w:t>leyden</w:t>
      </w:r>
      <w:proofErr w:type="spellEnd"/>
      <w:r>
        <w:t xml:space="preserve"> und sterben erworben hat, </w:t>
      </w:r>
      <w:proofErr w:type="spellStart"/>
      <w:r>
        <w:t>kondte</w:t>
      </w:r>
      <w:proofErr w:type="spellEnd"/>
      <w:r>
        <w:t xml:space="preserve"> </w:t>
      </w:r>
      <w:proofErr w:type="spellStart"/>
      <w:r>
        <w:t>theilhafftig</w:t>
      </w:r>
      <w:proofErr w:type="spellEnd"/>
      <w:r>
        <w:t xml:space="preserve"> machen. Zum andern, daß wir auch </w:t>
      </w:r>
      <w:proofErr w:type="spellStart"/>
      <w:r>
        <w:t>jetzunder</w:t>
      </w:r>
      <w:proofErr w:type="spellEnd"/>
      <w:r>
        <w:t xml:space="preserve">, durch seine </w:t>
      </w:r>
      <w:proofErr w:type="spellStart"/>
      <w:r>
        <w:t>krafft</w:t>
      </w:r>
      <w:proofErr w:type="spellEnd"/>
      <w:r>
        <w:t xml:space="preserve">, werden auferweckt zu einem </w:t>
      </w:r>
      <w:proofErr w:type="spellStart"/>
      <w:r>
        <w:t>newen</w:t>
      </w:r>
      <w:proofErr w:type="spellEnd"/>
      <w:r>
        <w:t xml:space="preserve"> leben. Und zum dritten, daß uns die </w:t>
      </w:r>
      <w:proofErr w:type="spellStart"/>
      <w:r>
        <w:t>aufferstehung</w:t>
      </w:r>
      <w:proofErr w:type="spellEnd"/>
      <w:r>
        <w:t xml:space="preserve"> Christi ein gewisse </w:t>
      </w:r>
      <w:proofErr w:type="spellStart"/>
      <w:r>
        <w:t>versicherung</w:t>
      </w:r>
      <w:proofErr w:type="spellEnd"/>
      <w:r>
        <w:t xml:space="preserve"> ist, daß wie er von den Todten erstlich </w:t>
      </w:r>
      <w:proofErr w:type="spellStart"/>
      <w:r>
        <w:t>aufferstanden</w:t>
      </w:r>
      <w:proofErr w:type="spellEnd"/>
      <w:r>
        <w:t xml:space="preserve">, wir auch an jenem tage zum ewigen leben werden </w:t>
      </w:r>
      <w:proofErr w:type="spellStart"/>
      <w:r>
        <w:t>aufferstehen</w:t>
      </w:r>
      <w:proofErr w:type="spellEnd"/>
      <w:r>
        <w:t xml:space="preserve">. </w:t>
      </w:r>
    </w:p>
    <w:p w14:paraId="683E82A4" w14:textId="77777777" w:rsidR="00BD464C" w:rsidRDefault="00BD464C" w:rsidP="00BD464C">
      <w:pPr>
        <w:pStyle w:val="StandardWeb"/>
      </w:pPr>
      <w:r>
        <w:t xml:space="preserve">Demnach glauben wir auch, daß Christus der HERR, </w:t>
      </w:r>
      <w:proofErr w:type="spellStart"/>
      <w:r>
        <w:t>wahrhafftig</w:t>
      </w:r>
      <w:proofErr w:type="spellEnd"/>
      <w:r>
        <w:t xml:space="preserve"> und sichtbarlich, mit seiner </w:t>
      </w:r>
      <w:proofErr w:type="spellStart"/>
      <w:r>
        <w:t>verklerten</w:t>
      </w:r>
      <w:proofErr w:type="spellEnd"/>
      <w:r>
        <w:t xml:space="preserve"> Menschheit, </w:t>
      </w:r>
      <w:proofErr w:type="spellStart"/>
      <w:r>
        <w:t>hinauff</w:t>
      </w:r>
      <w:proofErr w:type="spellEnd"/>
      <w:r>
        <w:t xml:space="preserve"> gen Himmel gefahren </w:t>
      </w:r>
      <w:proofErr w:type="spellStart"/>
      <w:r>
        <w:t>seye</w:t>
      </w:r>
      <w:proofErr w:type="spellEnd"/>
      <w:r>
        <w:t xml:space="preserve">, und daselbst sich, zur Rechten </w:t>
      </w:r>
      <w:proofErr w:type="spellStart"/>
      <w:r>
        <w:t>hand</w:t>
      </w:r>
      <w:proofErr w:type="spellEnd"/>
      <w:r>
        <w:t xml:space="preserve"> seines </w:t>
      </w:r>
      <w:proofErr w:type="spellStart"/>
      <w:r>
        <w:t>Himlischen</w:t>
      </w:r>
      <w:proofErr w:type="spellEnd"/>
      <w:r>
        <w:t xml:space="preserve"> Vatters gesetzt habe. Das ist, mit </w:t>
      </w:r>
      <w:proofErr w:type="spellStart"/>
      <w:r>
        <w:t>himlischer</w:t>
      </w:r>
      <w:proofErr w:type="spellEnd"/>
      <w:r>
        <w:t xml:space="preserve"> und Göttlicher </w:t>
      </w:r>
      <w:proofErr w:type="spellStart"/>
      <w:r>
        <w:t>herrlichkeit</w:t>
      </w:r>
      <w:proofErr w:type="spellEnd"/>
      <w:r>
        <w:t xml:space="preserve">, sich als das Haupt seiner </w:t>
      </w:r>
      <w:proofErr w:type="spellStart"/>
      <w:r>
        <w:t>ganzeen</w:t>
      </w:r>
      <w:proofErr w:type="spellEnd"/>
      <w:r>
        <w:t xml:space="preserve"> Kirchen, aller </w:t>
      </w:r>
      <w:proofErr w:type="spellStart"/>
      <w:r>
        <w:t>heyligen</w:t>
      </w:r>
      <w:proofErr w:type="spellEnd"/>
      <w:r>
        <w:t xml:space="preserve"> Engeln und Menschen, erzeige. Von dannen er auch, sichtbarlich und </w:t>
      </w:r>
      <w:proofErr w:type="spellStart"/>
      <w:r>
        <w:t>wahrhafftig</w:t>
      </w:r>
      <w:proofErr w:type="spellEnd"/>
      <w:r>
        <w:t xml:space="preserve">, wie er </w:t>
      </w:r>
      <w:proofErr w:type="spellStart"/>
      <w:r>
        <w:t>hinauffgefahren</w:t>
      </w:r>
      <w:proofErr w:type="spellEnd"/>
      <w:r>
        <w:t xml:space="preserve"> ist, am Jüngsten tag, wider herab in die </w:t>
      </w:r>
      <w:proofErr w:type="spellStart"/>
      <w:r>
        <w:t>Wolcken</w:t>
      </w:r>
      <w:proofErr w:type="spellEnd"/>
      <w:r>
        <w:t xml:space="preserve"> kommen wird, in der </w:t>
      </w:r>
      <w:proofErr w:type="spellStart"/>
      <w:r>
        <w:t>herrligkeit</w:t>
      </w:r>
      <w:proofErr w:type="spellEnd"/>
      <w:r>
        <w:t xml:space="preserve"> seines Vatters, zu richten die Lebendigen und die Todten. Nicht desto weniger aber wissen wir auch, ob gleich er der HERR Christus Jesus (demnach er </w:t>
      </w:r>
      <w:proofErr w:type="spellStart"/>
      <w:r>
        <w:t>warer</w:t>
      </w:r>
      <w:proofErr w:type="spellEnd"/>
      <w:r>
        <w:t xml:space="preserve"> Mensch und Gott ist) nach seiner menschlichen Natur </w:t>
      </w:r>
      <w:proofErr w:type="spellStart"/>
      <w:r>
        <w:t>jetzunder</w:t>
      </w:r>
      <w:proofErr w:type="spellEnd"/>
      <w:r>
        <w:t xml:space="preserve"> nicht mehr </w:t>
      </w:r>
      <w:proofErr w:type="spellStart"/>
      <w:r>
        <w:t>auff</w:t>
      </w:r>
      <w:proofErr w:type="spellEnd"/>
      <w:r>
        <w:t xml:space="preserve"> Erden, sondern in dem </w:t>
      </w:r>
      <w:proofErr w:type="spellStart"/>
      <w:r>
        <w:t>himmel</w:t>
      </w:r>
      <w:proofErr w:type="spellEnd"/>
      <w:r>
        <w:t xml:space="preserve">, Er </w:t>
      </w:r>
      <w:proofErr w:type="spellStart"/>
      <w:r>
        <w:t>dannocht</w:t>
      </w:r>
      <w:proofErr w:type="spellEnd"/>
      <w:r>
        <w:t xml:space="preserve"> nach seiner Gottheit, </w:t>
      </w:r>
      <w:proofErr w:type="spellStart"/>
      <w:r>
        <w:t>Mayestät</w:t>
      </w:r>
      <w:proofErr w:type="spellEnd"/>
      <w:r>
        <w:t xml:space="preserve">, </w:t>
      </w:r>
      <w:proofErr w:type="spellStart"/>
      <w:r>
        <w:t>gnaden</w:t>
      </w:r>
      <w:proofErr w:type="spellEnd"/>
      <w:r>
        <w:t xml:space="preserve"> und Geist, nimmermehr von uns abweiche, Und ficht uns hie nicht an, daß man </w:t>
      </w:r>
      <w:proofErr w:type="spellStart"/>
      <w:r>
        <w:t>wil</w:t>
      </w:r>
      <w:proofErr w:type="spellEnd"/>
      <w:r>
        <w:t xml:space="preserve"> sagen, </w:t>
      </w:r>
      <w:proofErr w:type="spellStart"/>
      <w:r>
        <w:t>diebeyde</w:t>
      </w:r>
      <w:proofErr w:type="spellEnd"/>
      <w:r>
        <w:t xml:space="preserve"> Naturen in Christo werden </w:t>
      </w:r>
      <w:proofErr w:type="spellStart"/>
      <w:r>
        <w:t>getrennet</w:t>
      </w:r>
      <w:proofErr w:type="spellEnd"/>
      <w:r>
        <w:t xml:space="preserve">, wann nicht die Menschliche Natur, an allen orten, so </w:t>
      </w:r>
      <w:proofErr w:type="spellStart"/>
      <w:r>
        <w:t>wol</w:t>
      </w:r>
      <w:proofErr w:type="spellEnd"/>
      <w:r>
        <w:t xml:space="preserve"> als die Göttliche </w:t>
      </w:r>
      <w:proofErr w:type="spellStart"/>
      <w:r>
        <w:t>seye</w:t>
      </w:r>
      <w:proofErr w:type="spellEnd"/>
      <w:r>
        <w:t xml:space="preserve">, dann dieweil die Göttliche </w:t>
      </w:r>
      <w:proofErr w:type="spellStart"/>
      <w:r>
        <w:t>natur</w:t>
      </w:r>
      <w:proofErr w:type="spellEnd"/>
      <w:r>
        <w:t xml:space="preserve"> </w:t>
      </w:r>
      <w:proofErr w:type="spellStart"/>
      <w:r>
        <w:t>unbegreifflich</w:t>
      </w:r>
      <w:proofErr w:type="spellEnd"/>
      <w:r>
        <w:t xml:space="preserve">, und allenthalben gegenwertig ist, so folget nothwendig, daß sie </w:t>
      </w:r>
      <w:proofErr w:type="spellStart"/>
      <w:r>
        <w:t>wol</w:t>
      </w:r>
      <w:proofErr w:type="spellEnd"/>
      <w:r>
        <w:t xml:space="preserve"> </w:t>
      </w:r>
      <w:proofErr w:type="spellStart"/>
      <w:r>
        <w:t>ausserhalb</w:t>
      </w:r>
      <w:proofErr w:type="spellEnd"/>
      <w:r>
        <w:t xml:space="preserve"> </w:t>
      </w:r>
      <w:proofErr w:type="spellStart"/>
      <w:r>
        <w:t>irer</w:t>
      </w:r>
      <w:proofErr w:type="spellEnd"/>
      <w:r>
        <w:t xml:space="preserve"> angenommenen Menschheit, und doch mit derselben persönlich vereinbaret bleibe, so </w:t>
      </w:r>
      <w:proofErr w:type="spellStart"/>
      <w:r>
        <w:t>wol</w:t>
      </w:r>
      <w:proofErr w:type="spellEnd"/>
      <w:r>
        <w:t xml:space="preserve"> als die Göttliche Natur, den Himmel nie verlassen, auch zu der zeit, als Christus in der </w:t>
      </w:r>
      <w:proofErr w:type="spellStart"/>
      <w:r>
        <w:t>Jungfrawen</w:t>
      </w:r>
      <w:proofErr w:type="spellEnd"/>
      <w:r>
        <w:t xml:space="preserve"> Mariae leib empfangen war. Und </w:t>
      </w:r>
      <w:proofErr w:type="spellStart"/>
      <w:r>
        <w:t>diß</w:t>
      </w:r>
      <w:proofErr w:type="spellEnd"/>
      <w:r>
        <w:t xml:space="preserve"> alles, was der HERR Christus gelitten und gethan hat, glauben wir, daß es uns zu gutem geschehen, und er sich uns damit zu eigen </w:t>
      </w:r>
      <w:proofErr w:type="spellStart"/>
      <w:r>
        <w:t>geschenckt</w:t>
      </w:r>
      <w:proofErr w:type="spellEnd"/>
      <w:r>
        <w:t xml:space="preserve"> habe, Insonderheit tröstet uns das zum höchsten, daß wir versichert, daß unser </w:t>
      </w:r>
      <w:proofErr w:type="spellStart"/>
      <w:r>
        <w:t>fleisch</w:t>
      </w:r>
      <w:proofErr w:type="spellEnd"/>
      <w:r>
        <w:t xml:space="preserve"> allbereit im Himmel ist, und unser Heyland </w:t>
      </w:r>
      <w:proofErr w:type="spellStart"/>
      <w:r>
        <w:t>christus</w:t>
      </w:r>
      <w:proofErr w:type="spellEnd"/>
      <w:r>
        <w:t xml:space="preserve"> von dannen, uns seinen </w:t>
      </w:r>
      <w:proofErr w:type="spellStart"/>
      <w:r>
        <w:t>heilgen</w:t>
      </w:r>
      <w:proofErr w:type="spellEnd"/>
      <w:r>
        <w:t xml:space="preserve"> Geist, zum Gegenpfand herabsendet, durch welches </w:t>
      </w:r>
      <w:proofErr w:type="spellStart"/>
      <w:r>
        <w:t>krafft</w:t>
      </w:r>
      <w:proofErr w:type="spellEnd"/>
      <w:r>
        <w:t xml:space="preserve"> wir suchen was droben ist, Da </w:t>
      </w:r>
      <w:proofErr w:type="spellStart"/>
      <w:r>
        <w:t>christus</w:t>
      </w:r>
      <w:proofErr w:type="spellEnd"/>
      <w:r>
        <w:t xml:space="preserve"> sitzet zur Rechten </w:t>
      </w:r>
      <w:proofErr w:type="spellStart"/>
      <w:r>
        <w:t>gottes</w:t>
      </w:r>
      <w:proofErr w:type="spellEnd"/>
      <w:r>
        <w:t xml:space="preserve"> des Vatters, und nicht daß, so </w:t>
      </w:r>
      <w:proofErr w:type="spellStart"/>
      <w:r>
        <w:t>auff</w:t>
      </w:r>
      <w:proofErr w:type="spellEnd"/>
      <w:r>
        <w:t xml:space="preserve"> Erden ist. </w:t>
      </w:r>
    </w:p>
    <w:p w14:paraId="4126B5A7" w14:textId="77777777" w:rsidR="00BD464C" w:rsidRDefault="00BD464C" w:rsidP="00BD464C">
      <w:pPr>
        <w:pStyle w:val="StandardWeb"/>
      </w:pPr>
      <w:r>
        <w:t xml:space="preserve">Zum dritten, Glauben und bekennen wir, daß der </w:t>
      </w:r>
      <w:proofErr w:type="spellStart"/>
      <w:r>
        <w:t>heylige</w:t>
      </w:r>
      <w:proofErr w:type="spellEnd"/>
      <w:r>
        <w:t xml:space="preserve"> Geist, mit Gott dem Vatter, und Gott dem Sohne, der </w:t>
      </w:r>
      <w:proofErr w:type="spellStart"/>
      <w:r>
        <w:t>ware</w:t>
      </w:r>
      <w:proofErr w:type="spellEnd"/>
      <w:r>
        <w:t xml:space="preserve">, ewige, und </w:t>
      </w:r>
      <w:proofErr w:type="spellStart"/>
      <w:r>
        <w:t>eynige</w:t>
      </w:r>
      <w:proofErr w:type="spellEnd"/>
      <w:r>
        <w:t xml:space="preserve"> Gott </w:t>
      </w:r>
      <w:proofErr w:type="spellStart"/>
      <w:r>
        <w:t>seye</w:t>
      </w:r>
      <w:proofErr w:type="spellEnd"/>
      <w:r>
        <w:t xml:space="preserve">. Und zum andern, daß er uns gegeben </w:t>
      </w:r>
      <w:proofErr w:type="spellStart"/>
      <w:r>
        <w:t>seye</w:t>
      </w:r>
      <w:proofErr w:type="spellEnd"/>
      <w:r>
        <w:t xml:space="preserve">, uns durch ein waren glauben Christi, und aller seiner Güter </w:t>
      </w:r>
      <w:proofErr w:type="spellStart"/>
      <w:r>
        <w:t>theilhafftig</w:t>
      </w:r>
      <w:proofErr w:type="spellEnd"/>
      <w:r>
        <w:t xml:space="preserve"> zu machen, daß er unser Tröster, und bei uns sein und bleiben wölle, </w:t>
      </w:r>
      <w:proofErr w:type="spellStart"/>
      <w:r>
        <w:t>biß</w:t>
      </w:r>
      <w:proofErr w:type="spellEnd"/>
      <w:r>
        <w:t xml:space="preserve"> in </w:t>
      </w:r>
      <w:proofErr w:type="spellStart"/>
      <w:r>
        <w:t>ewigkeit</w:t>
      </w:r>
      <w:proofErr w:type="spellEnd"/>
      <w:r>
        <w:t xml:space="preserve">. </w:t>
      </w:r>
    </w:p>
    <w:p w14:paraId="0513ACFA" w14:textId="77777777" w:rsidR="00BD464C" w:rsidRDefault="00BD464C" w:rsidP="00BD464C">
      <w:pPr>
        <w:pStyle w:val="StandardWeb"/>
      </w:pPr>
      <w:r>
        <w:t xml:space="preserve">Von der allgemeinen christlichen Kirchen, glauben wir, daß der Sohn Gottes, aus dem </w:t>
      </w:r>
      <w:proofErr w:type="spellStart"/>
      <w:r>
        <w:t>gantzen</w:t>
      </w:r>
      <w:proofErr w:type="spellEnd"/>
      <w:r>
        <w:t xml:space="preserve"> Menschlichen </w:t>
      </w:r>
      <w:proofErr w:type="spellStart"/>
      <w:r>
        <w:t>geschlecht</w:t>
      </w:r>
      <w:proofErr w:type="spellEnd"/>
      <w:r>
        <w:t xml:space="preserve">, </w:t>
      </w:r>
      <w:proofErr w:type="spellStart"/>
      <w:r>
        <w:t>ihme</w:t>
      </w:r>
      <w:proofErr w:type="spellEnd"/>
      <w:r>
        <w:t xml:space="preserve"> ein </w:t>
      </w:r>
      <w:proofErr w:type="spellStart"/>
      <w:r>
        <w:t>außerwehlte</w:t>
      </w:r>
      <w:proofErr w:type="spellEnd"/>
      <w:r>
        <w:t xml:space="preserve"> Gemeinde zum ewigen Leben, durch den </w:t>
      </w:r>
      <w:proofErr w:type="spellStart"/>
      <w:r>
        <w:t>heyligen</w:t>
      </w:r>
      <w:proofErr w:type="spellEnd"/>
      <w:r>
        <w:t xml:space="preserve"> Geist, und sein </w:t>
      </w:r>
      <w:proofErr w:type="spellStart"/>
      <w:r>
        <w:t>Göttliiches</w:t>
      </w:r>
      <w:proofErr w:type="spellEnd"/>
      <w:r>
        <w:t xml:space="preserve"> </w:t>
      </w:r>
      <w:proofErr w:type="spellStart"/>
      <w:r>
        <w:t>wort</w:t>
      </w:r>
      <w:proofErr w:type="spellEnd"/>
      <w:r>
        <w:t xml:space="preserve">, in </w:t>
      </w:r>
      <w:proofErr w:type="spellStart"/>
      <w:r>
        <w:t>eynigkeit</w:t>
      </w:r>
      <w:proofErr w:type="spellEnd"/>
      <w:r>
        <w:t xml:space="preserve"> des waren </w:t>
      </w:r>
      <w:proofErr w:type="spellStart"/>
      <w:r>
        <w:t>glaubens</w:t>
      </w:r>
      <w:proofErr w:type="spellEnd"/>
      <w:r>
        <w:t xml:space="preserve">, von </w:t>
      </w:r>
      <w:proofErr w:type="spellStart"/>
      <w:r>
        <w:t>anbegin</w:t>
      </w:r>
      <w:proofErr w:type="spellEnd"/>
      <w:r>
        <w:t xml:space="preserve"> der Welt, </w:t>
      </w:r>
      <w:proofErr w:type="spellStart"/>
      <w:r>
        <w:t>biß</w:t>
      </w:r>
      <w:proofErr w:type="spellEnd"/>
      <w:r>
        <w:t xml:space="preserve"> ans ende </w:t>
      </w:r>
      <w:proofErr w:type="spellStart"/>
      <w:r>
        <w:t>versamlet</w:t>
      </w:r>
      <w:proofErr w:type="spellEnd"/>
      <w:r>
        <w:t xml:space="preserve">, und noch </w:t>
      </w:r>
      <w:proofErr w:type="spellStart"/>
      <w:r>
        <w:t>versamle</w:t>
      </w:r>
      <w:proofErr w:type="spellEnd"/>
      <w:r>
        <w:t xml:space="preserve">, schütze und erhalte, und daß auch wir derselbigen ein lebendiges Glied </w:t>
      </w:r>
      <w:proofErr w:type="spellStart"/>
      <w:r>
        <w:t>seyen</w:t>
      </w:r>
      <w:proofErr w:type="spellEnd"/>
      <w:r>
        <w:t xml:space="preserve">, und ewig bleiben werden. </w:t>
      </w:r>
    </w:p>
    <w:p w14:paraId="5EDF961C" w14:textId="77777777" w:rsidR="00BD464C" w:rsidRDefault="00BD464C" w:rsidP="00BD464C">
      <w:pPr>
        <w:pStyle w:val="StandardWeb"/>
      </w:pPr>
      <w:r>
        <w:t xml:space="preserve">Von gemeinschafft der </w:t>
      </w:r>
      <w:proofErr w:type="spellStart"/>
      <w:r>
        <w:t>Heyligen</w:t>
      </w:r>
      <w:proofErr w:type="spellEnd"/>
      <w:r>
        <w:t xml:space="preserve">, glauben und bekennen wir, Daß wir neben allen und jeden </w:t>
      </w:r>
      <w:proofErr w:type="spellStart"/>
      <w:r>
        <w:t>Glaubigen</w:t>
      </w:r>
      <w:proofErr w:type="spellEnd"/>
      <w:r>
        <w:t xml:space="preserve">, als Glieder an dem HERRN Christo, an allen seinen schätzen und gaben, gemeinschafft haben. Erkennen uns </w:t>
      </w:r>
      <w:proofErr w:type="spellStart"/>
      <w:r>
        <w:t>derwegen</w:t>
      </w:r>
      <w:proofErr w:type="spellEnd"/>
      <w:r>
        <w:t xml:space="preserve"> schuldig, alle uns, von Gott mitgetheilte gaben, zu nutz und </w:t>
      </w:r>
      <w:proofErr w:type="spellStart"/>
      <w:r>
        <w:t>heyl</w:t>
      </w:r>
      <w:proofErr w:type="spellEnd"/>
      <w:r>
        <w:t xml:space="preserve"> der anderen unserer Mittglieder, willig und mit </w:t>
      </w:r>
      <w:proofErr w:type="spellStart"/>
      <w:r>
        <w:t>freuden</w:t>
      </w:r>
      <w:proofErr w:type="spellEnd"/>
      <w:r>
        <w:t xml:space="preserve"> anzulegen. </w:t>
      </w:r>
    </w:p>
    <w:p w14:paraId="428E9F37" w14:textId="77777777" w:rsidR="00BD464C" w:rsidRDefault="00BD464C" w:rsidP="00BD464C">
      <w:pPr>
        <w:pStyle w:val="StandardWeb"/>
      </w:pPr>
      <w:r>
        <w:t xml:space="preserve">So glauben und bekennen wir, daß Gott der Vatter, </w:t>
      </w:r>
      <w:proofErr w:type="spellStart"/>
      <w:r>
        <w:t>umb</w:t>
      </w:r>
      <w:proofErr w:type="spellEnd"/>
      <w:r>
        <w:t xml:space="preserve"> der </w:t>
      </w:r>
      <w:proofErr w:type="spellStart"/>
      <w:r>
        <w:t>genugthuung</w:t>
      </w:r>
      <w:proofErr w:type="spellEnd"/>
      <w:r>
        <w:t xml:space="preserve"> und vollkommenen </w:t>
      </w:r>
      <w:proofErr w:type="spellStart"/>
      <w:r>
        <w:t>bezahlung</w:t>
      </w:r>
      <w:proofErr w:type="spellEnd"/>
      <w:r>
        <w:t xml:space="preserve"> Christi willen, aller unserer Sünden, auch der sündlichen </w:t>
      </w:r>
      <w:proofErr w:type="spellStart"/>
      <w:r>
        <w:t>art</w:t>
      </w:r>
      <w:proofErr w:type="spellEnd"/>
      <w:r>
        <w:t xml:space="preserve">, mit deren wir unser </w:t>
      </w:r>
      <w:proofErr w:type="spellStart"/>
      <w:r>
        <w:t>lebenlang</w:t>
      </w:r>
      <w:proofErr w:type="spellEnd"/>
      <w:r>
        <w:t xml:space="preserve"> zu </w:t>
      </w:r>
      <w:proofErr w:type="spellStart"/>
      <w:r>
        <w:t>kämpffen</w:t>
      </w:r>
      <w:proofErr w:type="spellEnd"/>
      <w:r>
        <w:t xml:space="preserve"> haben, nimmermehr </w:t>
      </w:r>
      <w:proofErr w:type="spellStart"/>
      <w:r>
        <w:t>gedencken</w:t>
      </w:r>
      <w:proofErr w:type="spellEnd"/>
      <w:r>
        <w:t xml:space="preserve">, sondern wolle vielmehr, die </w:t>
      </w:r>
      <w:proofErr w:type="spellStart"/>
      <w:r>
        <w:t>gerechtigkeit</w:t>
      </w:r>
      <w:proofErr w:type="spellEnd"/>
      <w:r>
        <w:t xml:space="preserve"> Christi, uns aus </w:t>
      </w:r>
      <w:proofErr w:type="spellStart"/>
      <w:r>
        <w:t>genaden</w:t>
      </w:r>
      <w:proofErr w:type="spellEnd"/>
      <w:r>
        <w:t xml:space="preserve"> </w:t>
      </w:r>
      <w:proofErr w:type="spellStart"/>
      <w:r>
        <w:t>schencken</w:t>
      </w:r>
      <w:proofErr w:type="spellEnd"/>
      <w:r>
        <w:t xml:space="preserve">, Also, daß wir uns, vor dem Gericht Gottes, mit </w:t>
      </w:r>
      <w:proofErr w:type="spellStart"/>
      <w:r>
        <w:t>nichten</w:t>
      </w:r>
      <w:proofErr w:type="spellEnd"/>
      <w:r>
        <w:t xml:space="preserve"> zu befahren. </w:t>
      </w:r>
    </w:p>
    <w:p w14:paraId="747EE229" w14:textId="77777777" w:rsidR="00BD464C" w:rsidRDefault="00BD464C" w:rsidP="00BD464C">
      <w:pPr>
        <w:pStyle w:val="StandardWeb"/>
      </w:pPr>
      <w:r>
        <w:t xml:space="preserve">Von der </w:t>
      </w:r>
      <w:proofErr w:type="spellStart"/>
      <w:r>
        <w:t>aufferstehung</w:t>
      </w:r>
      <w:proofErr w:type="spellEnd"/>
      <w:r>
        <w:t xml:space="preserve"> des Fleisches, Glauben und bekennen wir, daß nicht allein unsere Seel, wann sie von unserem Leib, durch den zeitlichen todt, </w:t>
      </w:r>
      <w:proofErr w:type="spellStart"/>
      <w:r>
        <w:t>abgeschaiden</w:t>
      </w:r>
      <w:proofErr w:type="spellEnd"/>
      <w:r>
        <w:t xml:space="preserve">, alsbald zu Christo, </w:t>
      </w:r>
      <w:proofErr w:type="spellStart"/>
      <w:r>
        <w:t>irem</w:t>
      </w:r>
      <w:proofErr w:type="spellEnd"/>
      <w:r>
        <w:t xml:space="preserve"> Haupt, genommen, sondern daß auch unser Fleisch, durch die </w:t>
      </w:r>
      <w:proofErr w:type="spellStart"/>
      <w:r>
        <w:t>krafft</w:t>
      </w:r>
      <w:proofErr w:type="spellEnd"/>
      <w:r>
        <w:t xml:space="preserve"> Christi, wider mit unserer Seelen vereinbaret, und dem herrlichen Leib Christi, gleichförmig werden sol. </w:t>
      </w:r>
    </w:p>
    <w:p w14:paraId="42B72F4A" w14:textId="77777777" w:rsidR="00BD464C" w:rsidRDefault="00BD464C" w:rsidP="00BD464C">
      <w:pPr>
        <w:pStyle w:val="StandardWeb"/>
      </w:pPr>
      <w:r>
        <w:t xml:space="preserve">Von dem ewigen Leben, Bekennen und glauben wir, daß wie wir </w:t>
      </w:r>
      <w:proofErr w:type="spellStart"/>
      <w:r>
        <w:t>jetzund</w:t>
      </w:r>
      <w:proofErr w:type="spellEnd"/>
      <w:r>
        <w:t xml:space="preserve"> den </w:t>
      </w:r>
      <w:proofErr w:type="spellStart"/>
      <w:r>
        <w:t>anfang</w:t>
      </w:r>
      <w:proofErr w:type="spellEnd"/>
      <w:r>
        <w:t xml:space="preserve"> der ewigen </w:t>
      </w:r>
      <w:proofErr w:type="spellStart"/>
      <w:r>
        <w:t>freuden</w:t>
      </w:r>
      <w:proofErr w:type="spellEnd"/>
      <w:r>
        <w:t xml:space="preserve">, in unserem </w:t>
      </w:r>
      <w:proofErr w:type="spellStart"/>
      <w:r>
        <w:t>hertzen</w:t>
      </w:r>
      <w:proofErr w:type="spellEnd"/>
      <w:r>
        <w:t xml:space="preserve"> empfinden, Also auch, nach diesem leben, </w:t>
      </w:r>
      <w:proofErr w:type="spellStart"/>
      <w:r>
        <w:t>volkomne</w:t>
      </w:r>
      <w:proofErr w:type="spellEnd"/>
      <w:r>
        <w:t xml:space="preserve"> </w:t>
      </w:r>
      <w:proofErr w:type="spellStart"/>
      <w:r>
        <w:t>seligkeit</w:t>
      </w:r>
      <w:proofErr w:type="spellEnd"/>
      <w:r>
        <w:t xml:space="preserve"> besitzen werden, die kein Auge gesehen, kein Ohr gehöret, und in keines Menschen </w:t>
      </w:r>
      <w:proofErr w:type="spellStart"/>
      <w:r>
        <w:t>hertz</w:t>
      </w:r>
      <w:proofErr w:type="spellEnd"/>
      <w:r>
        <w:t xml:space="preserve"> je kommen ist, Gott daselbst ewiglich zu loben und zu </w:t>
      </w:r>
      <w:proofErr w:type="spellStart"/>
      <w:r>
        <w:t>preysen</w:t>
      </w:r>
      <w:proofErr w:type="spellEnd"/>
      <w:r>
        <w:t xml:space="preserve">: </w:t>
      </w:r>
      <w:proofErr w:type="spellStart"/>
      <w:r>
        <w:t>Darzu</w:t>
      </w:r>
      <w:proofErr w:type="spellEnd"/>
      <w:r>
        <w:t xml:space="preserve"> helfe uns Gott der Vatter, Sohn, und </w:t>
      </w:r>
      <w:proofErr w:type="spellStart"/>
      <w:r>
        <w:t>heyliger</w:t>
      </w:r>
      <w:proofErr w:type="spellEnd"/>
      <w:r>
        <w:t xml:space="preserve"> Geist, der eine ewige und </w:t>
      </w:r>
      <w:proofErr w:type="spellStart"/>
      <w:r>
        <w:t>ware</w:t>
      </w:r>
      <w:proofErr w:type="spellEnd"/>
      <w:r>
        <w:t xml:space="preserve"> Gott, Amen. </w:t>
      </w:r>
    </w:p>
    <w:p w14:paraId="089DEF0C" w14:textId="77777777" w:rsidR="00BD464C" w:rsidRDefault="00BD464C" w:rsidP="00BD464C">
      <w:pPr>
        <w:pStyle w:val="StandardWeb"/>
      </w:pPr>
      <w:r>
        <w:t xml:space="preserve">Und nach dem wir </w:t>
      </w:r>
      <w:proofErr w:type="spellStart"/>
      <w:r>
        <w:t>gleichwol</w:t>
      </w:r>
      <w:proofErr w:type="spellEnd"/>
      <w:r>
        <w:t xml:space="preserve"> zur </w:t>
      </w:r>
      <w:proofErr w:type="spellStart"/>
      <w:r>
        <w:t>unschuld</w:t>
      </w:r>
      <w:proofErr w:type="spellEnd"/>
      <w:r>
        <w:t xml:space="preserve">, von </w:t>
      </w:r>
      <w:proofErr w:type="spellStart"/>
      <w:r>
        <w:t>vilen</w:t>
      </w:r>
      <w:proofErr w:type="spellEnd"/>
      <w:r>
        <w:t xml:space="preserve">, in den verdacht gezogen werden wollen, als hielten und glaubten wir, von den hochwürdigen und </w:t>
      </w:r>
      <w:proofErr w:type="spellStart"/>
      <w:r>
        <w:t>heyligen</w:t>
      </w:r>
      <w:proofErr w:type="spellEnd"/>
      <w:r>
        <w:t xml:space="preserve"> </w:t>
      </w:r>
      <w:proofErr w:type="spellStart"/>
      <w:r>
        <w:t>Sacramenten</w:t>
      </w:r>
      <w:proofErr w:type="spellEnd"/>
      <w:r>
        <w:t xml:space="preserve"> nicht, wie den Christen davon zu halten und zu glauben </w:t>
      </w:r>
      <w:proofErr w:type="spellStart"/>
      <w:r>
        <w:t>gebüret</w:t>
      </w:r>
      <w:proofErr w:type="spellEnd"/>
      <w:r>
        <w:t xml:space="preserve">, Als haben wir, dieser unserer hievor gesetzten Glaubens </w:t>
      </w:r>
      <w:proofErr w:type="spellStart"/>
      <w:r>
        <w:t>bekanntnuß</w:t>
      </w:r>
      <w:proofErr w:type="spellEnd"/>
      <w:r>
        <w:t xml:space="preserve">, von diesem </w:t>
      </w:r>
      <w:proofErr w:type="spellStart"/>
      <w:r>
        <w:t>Puncten</w:t>
      </w:r>
      <w:proofErr w:type="spellEnd"/>
      <w:r>
        <w:t xml:space="preserve">, auch unser einfältig, jedoch </w:t>
      </w:r>
      <w:proofErr w:type="spellStart"/>
      <w:r>
        <w:t>schriftmässig</w:t>
      </w:r>
      <w:proofErr w:type="spellEnd"/>
      <w:r>
        <w:t xml:space="preserve"> </w:t>
      </w:r>
      <w:proofErr w:type="spellStart"/>
      <w:r>
        <w:t>bekanntnuß</w:t>
      </w:r>
      <w:proofErr w:type="spellEnd"/>
      <w:r>
        <w:t xml:space="preserve"> thun wollen. </w:t>
      </w:r>
    </w:p>
    <w:p w14:paraId="2DE84593" w14:textId="77777777" w:rsidR="00BD464C" w:rsidRDefault="00BD464C" w:rsidP="00BD464C">
      <w:pPr>
        <w:pStyle w:val="StandardWeb"/>
      </w:pPr>
      <w:r>
        <w:t xml:space="preserve">Glauben und bekennen </w:t>
      </w:r>
      <w:proofErr w:type="spellStart"/>
      <w:r>
        <w:t>derwegen</w:t>
      </w:r>
      <w:proofErr w:type="spellEnd"/>
      <w:r>
        <w:t xml:space="preserve">, wie mit dem Mund und der Federn, also auch mit dem </w:t>
      </w:r>
      <w:proofErr w:type="spellStart"/>
      <w:r>
        <w:t>hertzen</w:t>
      </w:r>
      <w:proofErr w:type="spellEnd"/>
      <w:r>
        <w:t xml:space="preserve">, daß alle </w:t>
      </w:r>
      <w:proofErr w:type="spellStart"/>
      <w:r>
        <w:t>Sacramente</w:t>
      </w:r>
      <w:proofErr w:type="spellEnd"/>
      <w:r>
        <w:t xml:space="preserve">, so </w:t>
      </w:r>
      <w:proofErr w:type="spellStart"/>
      <w:r>
        <w:t>wol</w:t>
      </w:r>
      <w:proofErr w:type="spellEnd"/>
      <w:r>
        <w:t xml:space="preserve"> des alten, als des </w:t>
      </w:r>
      <w:proofErr w:type="spellStart"/>
      <w:r>
        <w:t>newen</w:t>
      </w:r>
      <w:proofErr w:type="spellEnd"/>
      <w:r>
        <w:t xml:space="preserve"> Testaments, von Gott </w:t>
      </w:r>
      <w:proofErr w:type="spellStart"/>
      <w:r>
        <w:t>selbs</w:t>
      </w:r>
      <w:proofErr w:type="spellEnd"/>
      <w:r>
        <w:t xml:space="preserve"> verordnet, und eingesetzt </w:t>
      </w:r>
      <w:proofErr w:type="spellStart"/>
      <w:r>
        <w:t>seyen</w:t>
      </w:r>
      <w:proofErr w:type="spellEnd"/>
      <w:r>
        <w:t xml:space="preserve">, zu dem ende hin, daß sie alle </w:t>
      </w:r>
      <w:proofErr w:type="spellStart"/>
      <w:r>
        <w:t>auff</w:t>
      </w:r>
      <w:proofErr w:type="spellEnd"/>
      <w:r>
        <w:t xml:space="preserve"> das blutige </w:t>
      </w:r>
      <w:proofErr w:type="spellStart"/>
      <w:r>
        <w:t>Opffer</w:t>
      </w:r>
      <w:proofErr w:type="spellEnd"/>
      <w:r>
        <w:t xml:space="preserve"> Christi, </w:t>
      </w:r>
      <w:proofErr w:type="spellStart"/>
      <w:r>
        <w:t>einmahl</w:t>
      </w:r>
      <w:proofErr w:type="spellEnd"/>
      <w:r>
        <w:t xml:space="preserve"> am Creutz </w:t>
      </w:r>
      <w:proofErr w:type="spellStart"/>
      <w:r>
        <w:t>volnbracht</w:t>
      </w:r>
      <w:proofErr w:type="spellEnd"/>
      <w:r>
        <w:t xml:space="preserve"> (gleich als mit einem Finger) deuten und zeigen sollen. Wie auch </w:t>
      </w:r>
      <w:proofErr w:type="spellStart"/>
      <w:r>
        <w:t>zweiffels</w:t>
      </w:r>
      <w:proofErr w:type="spellEnd"/>
      <w:r>
        <w:t xml:space="preserve"> ohne, alle </w:t>
      </w:r>
      <w:proofErr w:type="spellStart"/>
      <w:r>
        <w:t>Ertzvätter</w:t>
      </w:r>
      <w:proofErr w:type="spellEnd"/>
      <w:r>
        <w:t xml:space="preserve"> und </w:t>
      </w:r>
      <w:proofErr w:type="spellStart"/>
      <w:r>
        <w:t>Glaubigen</w:t>
      </w:r>
      <w:proofErr w:type="spellEnd"/>
      <w:r>
        <w:t xml:space="preserve"> des alten Testaments, allein dessen im Glauben sich </w:t>
      </w:r>
      <w:proofErr w:type="spellStart"/>
      <w:r>
        <w:t>getröst</w:t>
      </w:r>
      <w:proofErr w:type="spellEnd"/>
      <w:r>
        <w:t xml:space="preserve">, wann sie ihre Lämmer und andere Viehe </w:t>
      </w:r>
      <w:proofErr w:type="spellStart"/>
      <w:r>
        <w:t>geschlacht</w:t>
      </w:r>
      <w:proofErr w:type="spellEnd"/>
      <w:r>
        <w:t xml:space="preserve"> haben, daß also des Weibs samen (der HERR Christus Jesus) geschlachtet werden, und für der </w:t>
      </w:r>
      <w:proofErr w:type="spellStart"/>
      <w:r>
        <w:t>gantzen</w:t>
      </w:r>
      <w:proofErr w:type="spellEnd"/>
      <w:r>
        <w:t xml:space="preserve"> Welt </w:t>
      </w:r>
      <w:proofErr w:type="spellStart"/>
      <w:r>
        <w:t>sünde</w:t>
      </w:r>
      <w:proofErr w:type="spellEnd"/>
      <w:r>
        <w:t xml:space="preserve">, eine vollkommene </w:t>
      </w:r>
      <w:proofErr w:type="spellStart"/>
      <w:r>
        <w:t>bezahlung</w:t>
      </w:r>
      <w:proofErr w:type="spellEnd"/>
      <w:r>
        <w:t xml:space="preserve"> verrichten </w:t>
      </w:r>
      <w:proofErr w:type="spellStart"/>
      <w:r>
        <w:t>solte</w:t>
      </w:r>
      <w:proofErr w:type="spellEnd"/>
      <w:r>
        <w:t xml:space="preserve">. </w:t>
      </w:r>
      <w:proofErr w:type="spellStart"/>
      <w:r>
        <w:t>Seyen</w:t>
      </w:r>
      <w:proofErr w:type="spellEnd"/>
      <w:r>
        <w:t xml:space="preserve"> </w:t>
      </w:r>
      <w:proofErr w:type="spellStart"/>
      <w:r>
        <w:t>derhalben</w:t>
      </w:r>
      <w:proofErr w:type="spellEnd"/>
      <w:r>
        <w:t xml:space="preserve"> die </w:t>
      </w:r>
      <w:proofErr w:type="spellStart"/>
      <w:r>
        <w:t>heyligen</w:t>
      </w:r>
      <w:proofErr w:type="spellEnd"/>
      <w:r>
        <w:t xml:space="preserve"> </w:t>
      </w:r>
      <w:proofErr w:type="spellStart"/>
      <w:r>
        <w:t>Sacramenta</w:t>
      </w:r>
      <w:proofErr w:type="spellEnd"/>
      <w:r>
        <w:t xml:space="preserve">, (wie man vor viel hundert </w:t>
      </w:r>
      <w:proofErr w:type="spellStart"/>
      <w:r>
        <w:t>jaren</w:t>
      </w:r>
      <w:proofErr w:type="spellEnd"/>
      <w:r>
        <w:t xml:space="preserve">, </w:t>
      </w:r>
      <w:proofErr w:type="spellStart"/>
      <w:r>
        <w:t>biß</w:t>
      </w:r>
      <w:proofErr w:type="spellEnd"/>
      <w:r>
        <w:t xml:space="preserve"> daher, in den Schulen, die Jugend </w:t>
      </w:r>
      <w:proofErr w:type="spellStart"/>
      <w:r>
        <w:t>underrichtet</w:t>
      </w:r>
      <w:proofErr w:type="spellEnd"/>
      <w:r>
        <w:t xml:space="preserve"> hat, und noch) </w:t>
      </w:r>
      <w:proofErr w:type="spellStart"/>
      <w:r>
        <w:t>Sacrae</w:t>
      </w:r>
      <w:proofErr w:type="spellEnd"/>
      <w:r>
        <w:t xml:space="preserve"> </w:t>
      </w:r>
      <w:proofErr w:type="spellStart"/>
      <w:r>
        <w:t>rei</w:t>
      </w:r>
      <w:proofErr w:type="spellEnd"/>
      <w:r>
        <w:t xml:space="preserve"> Symbola, und </w:t>
      </w:r>
      <w:proofErr w:type="spellStart"/>
      <w:r>
        <w:t>invisibilis</w:t>
      </w:r>
      <w:proofErr w:type="spellEnd"/>
      <w:r>
        <w:t xml:space="preserve"> </w:t>
      </w:r>
      <w:proofErr w:type="spellStart"/>
      <w:r>
        <w:t>gratiae</w:t>
      </w:r>
      <w:proofErr w:type="spellEnd"/>
      <w:r>
        <w:t xml:space="preserve"> </w:t>
      </w:r>
      <w:proofErr w:type="spellStart"/>
      <w:r>
        <w:t>visibilia</w:t>
      </w:r>
      <w:proofErr w:type="spellEnd"/>
      <w:r>
        <w:t xml:space="preserve"> </w:t>
      </w:r>
      <w:proofErr w:type="spellStart"/>
      <w:r>
        <w:t>signa</w:t>
      </w:r>
      <w:proofErr w:type="spellEnd"/>
      <w:r>
        <w:t xml:space="preserve">, das ist, eines </w:t>
      </w:r>
      <w:proofErr w:type="spellStart"/>
      <w:r>
        <w:t>heyligen</w:t>
      </w:r>
      <w:proofErr w:type="spellEnd"/>
      <w:r>
        <w:t xml:space="preserve"> </w:t>
      </w:r>
      <w:proofErr w:type="spellStart"/>
      <w:r>
        <w:t>dinges</w:t>
      </w:r>
      <w:proofErr w:type="spellEnd"/>
      <w:r>
        <w:t xml:space="preserve">, </w:t>
      </w:r>
      <w:proofErr w:type="spellStart"/>
      <w:r>
        <w:t>nemlich</w:t>
      </w:r>
      <w:proofErr w:type="spellEnd"/>
      <w:r>
        <w:t xml:space="preserve"> der </w:t>
      </w:r>
      <w:proofErr w:type="spellStart"/>
      <w:r>
        <w:t>genaden</w:t>
      </w:r>
      <w:proofErr w:type="spellEnd"/>
      <w:r>
        <w:t xml:space="preserve"> Gottes in Christo, sichtbare </w:t>
      </w:r>
      <w:proofErr w:type="spellStart"/>
      <w:r>
        <w:t>zeichen</w:t>
      </w:r>
      <w:proofErr w:type="spellEnd"/>
      <w:r>
        <w:t xml:space="preserve">, oder Siegel, </w:t>
      </w:r>
      <w:proofErr w:type="spellStart"/>
      <w:r>
        <w:t>dardurch</w:t>
      </w:r>
      <w:proofErr w:type="spellEnd"/>
      <w:r>
        <w:t xml:space="preserve"> wir dessen versichert, und </w:t>
      </w:r>
      <w:proofErr w:type="spellStart"/>
      <w:r>
        <w:t>vergewisset</w:t>
      </w:r>
      <w:proofErr w:type="spellEnd"/>
      <w:r>
        <w:t xml:space="preserve"> werden, das uns </w:t>
      </w:r>
      <w:proofErr w:type="spellStart"/>
      <w:r>
        <w:t>sonsten</w:t>
      </w:r>
      <w:proofErr w:type="spellEnd"/>
      <w:r>
        <w:t xml:space="preserve">, im </w:t>
      </w:r>
      <w:proofErr w:type="spellStart"/>
      <w:r>
        <w:t>wort</w:t>
      </w:r>
      <w:proofErr w:type="spellEnd"/>
      <w:r>
        <w:t xml:space="preserve"> Gottes, durch Gott selbst, und seine </w:t>
      </w:r>
      <w:proofErr w:type="spellStart"/>
      <w:r>
        <w:t>heyligen</w:t>
      </w:r>
      <w:proofErr w:type="spellEnd"/>
      <w:r>
        <w:t xml:space="preserve"> Propheten und Apostel, </w:t>
      </w:r>
      <w:proofErr w:type="spellStart"/>
      <w:r>
        <w:t>verheissen</w:t>
      </w:r>
      <w:proofErr w:type="spellEnd"/>
      <w:r>
        <w:t xml:space="preserve">, würdet. Glauben </w:t>
      </w:r>
      <w:proofErr w:type="spellStart"/>
      <w:r>
        <w:t>derwegen</w:t>
      </w:r>
      <w:proofErr w:type="spellEnd"/>
      <w:r>
        <w:t xml:space="preserve">, und halten für gewiß, daß Gott der HERR die </w:t>
      </w:r>
      <w:proofErr w:type="spellStart"/>
      <w:r>
        <w:t>blödigkeit</w:t>
      </w:r>
      <w:proofErr w:type="spellEnd"/>
      <w:r>
        <w:t xml:space="preserve"> Menschliches </w:t>
      </w:r>
      <w:proofErr w:type="spellStart"/>
      <w:r>
        <w:t>geschlechts</w:t>
      </w:r>
      <w:proofErr w:type="spellEnd"/>
      <w:r>
        <w:t xml:space="preserve">, </w:t>
      </w:r>
      <w:proofErr w:type="spellStart"/>
      <w:r>
        <w:t>fürnehmlich</w:t>
      </w:r>
      <w:proofErr w:type="spellEnd"/>
      <w:r>
        <w:t xml:space="preserve"> in dem bedacht habe, dieweil er als allein der </w:t>
      </w:r>
      <w:proofErr w:type="spellStart"/>
      <w:r>
        <w:t>hertzen</w:t>
      </w:r>
      <w:proofErr w:type="spellEnd"/>
      <w:r>
        <w:t xml:space="preserve"> </w:t>
      </w:r>
      <w:proofErr w:type="spellStart"/>
      <w:r>
        <w:t>erkündiger</w:t>
      </w:r>
      <w:proofErr w:type="spellEnd"/>
      <w:r>
        <w:t xml:space="preserve">, </w:t>
      </w:r>
      <w:proofErr w:type="spellStart"/>
      <w:r>
        <w:t>gewust</w:t>
      </w:r>
      <w:proofErr w:type="spellEnd"/>
      <w:r>
        <w:t xml:space="preserve"> hat, wie schwer es dem Menschlichen </w:t>
      </w:r>
      <w:proofErr w:type="spellStart"/>
      <w:r>
        <w:t>geschlecht</w:t>
      </w:r>
      <w:proofErr w:type="spellEnd"/>
      <w:r>
        <w:t xml:space="preserve"> ist, dem </w:t>
      </w:r>
      <w:proofErr w:type="spellStart"/>
      <w:r>
        <w:t>blossen</w:t>
      </w:r>
      <w:proofErr w:type="spellEnd"/>
      <w:r>
        <w:t xml:space="preserve"> </w:t>
      </w:r>
      <w:proofErr w:type="spellStart"/>
      <w:r>
        <w:t>wort</w:t>
      </w:r>
      <w:proofErr w:type="spellEnd"/>
      <w:r>
        <w:t xml:space="preserve"> Gottes, der Predigt des </w:t>
      </w:r>
      <w:proofErr w:type="spellStart"/>
      <w:r>
        <w:t>heyligen</w:t>
      </w:r>
      <w:proofErr w:type="spellEnd"/>
      <w:r>
        <w:t xml:space="preserve"> </w:t>
      </w:r>
      <w:proofErr w:type="spellStart"/>
      <w:r>
        <w:t>Euangelii</w:t>
      </w:r>
      <w:proofErr w:type="spellEnd"/>
      <w:r>
        <w:t xml:space="preserve"> zu glauben, So hat er uns auch solche ding wöllen vor die Augen stellen, damit mir täglich </w:t>
      </w:r>
      <w:proofErr w:type="spellStart"/>
      <w:r>
        <w:t>umbgehen</w:t>
      </w:r>
      <w:proofErr w:type="spellEnd"/>
      <w:r>
        <w:t xml:space="preserve">, und uns </w:t>
      </w:r>
      <w:proofErr w:type="spellStart"/>
      <w:r>
        <w:t>deßwegen</w:t>
      </w:r>
      <w:proofErr w:type="spellEnd"/>
      <w:r>
        <w:t xml:space="preserve"> so viel mehr bekannt </w:t>
      </w:r>
      <w:proofErr w:type="spellStart"/>
      <w:r>
        <w:t>seind</w:t>
      </w:r>
      <w:proofErr w:type="spellEnd"/>
      <w:r>
        <w:t xml:space="preserve">, unseren glauben </w:t>
      </w:r>
      <w:proofErr w:type="spellStart"/>
      <w:r>
        <w:t>dardurch</w:t>
      </w:r>
      <w:proofErr w:type="spellEnd"/>
      <w:r>
        <w:t xml:space="preserve"> zu erwecken, und zu </w:t>
      </w:r>
      <w:proofErr w:type="spellStart"/>
      <w:r>
        <w:t>stercken</w:t>
      </w:r>
      <w:proofErr w:type="spellEnd"/>
      <w:r>
        <w:t xml:space="preserve">, damit wir dem gepredigten </w:t>
      </w:r>
      <w:proofErr w:type="spellStart"/>
      <w:r>
        <w:t>wort</w:t>
      </w:r>
      <w:proofErr w:type="spellEnd"/>
      <w:r>
        <w:t xml:space="preserve">, </w:t>
      </w:r>
      <w:proofErr w:type="spellStart"/>
      <w:r>
        <w:t>umb</w:t>
      </w:r>
      <w:proofErr w:type="spellEnd"/>
      <w:r>
        <w:t xml:space="preserve"> so viel eher glauben </w:t>
      </w:r>
      <w:proofErr w:type="spellStart"/>
      <w:r>
        <w:t>zustelleten</w:t>
      </w:r>
      <w:proofErr w:type="spellEnd"/>
      <w:r>
        <w:t xml:space="preserve">. Wie solches </w:t>
      </w:r>
      <w:proofErr w:type="spellStart"/>
      <w:r>
        <w:t>auß</w:t>
      </w:r>
      <w:proofErr w:type="spellEnd"/>
      <w:r>
        <w:t xml:space="preserve"> diesem, von weltlichen dingen genommenen </w:t>
      </w:r>
      <w:proofErr w:type="spellStart"/>
      <w:r>
        <w:t>Gleichnuß</w:t>
      </w:r>
      <w:proofErr w:type="spellEnd"/>
      <w:r>
        <w:t xml:space="preserve">, leichtlich zu erklären, und zu verstehen, </w:t>
      </w:r>
      <w:proofErr w:type="spellStart"/>
      <w:r>
        <w:t>nemlich</w:t>
      </w:r>
      <w:proofErr w:type="spellEnd"/>
      <w:r>
        <w:t xml:space="preserve">, Wann wir von einem Keyser, König, oder </w:t>
      </w:r>
      <w:proofErr w:type="spellStart"/>
      <w:r>
        <w:t>sonsten</w:t>
      </w:r>
      <w:proofErr w:type="spellEnd"/>
      <w:r>
        <w:t xml:space="preserve"> einem </w:t>
      </w:r>
      <w:proofErr w:type="spellStart"/>
      <w:r>
        <w:t>grossen</w:t>
      </w:r>
      <w:proofErr w:type="spellEnd"/>
      <w:r>
        <w:t xml:space="preserve"> Herren einen </w:t>
      </w:r>
      <w:proofErr w:type="spellStart"/>
      <w:r>
        <w:t>Brieff</w:t>
      </w:r>
      <w:proofErr w:type="spellEnd"/>
      <w:r>
        <w:t xml:space="preserve"> oder </w:t>
      </w:r>
      <w:proofErr w:type="spellStart"/>
      <w:r>
        <w:t>verschreibung</w:t>
      </w:r>
      <w:proofErr w:type="spellEnd"/>
      <w:r>
        <w:t xml:space="preserve">, erlangen, Ob dieselbige gleich mit, solches Potentaten eigen </w:t>
      </w:r>
      <w:proofErr w:type="spellStart"/>
      <w:r>
        <w:t>händen</w:t>
      </w:r>
      <w:proofErr w:type="spellEnd"/>
      <w:r>
        <w:t xml:space="preserve"> </w:t>
      </w:r>
      <w:proofErr w:type="spellStart"/>
      <w:r>
        <w:t>underschreiben</w:t>
      </w:r>
      <w:proofErr w:type="spellEnd"/>
      <w:r>
        <w:t xml:space="preserve">, so genüget uns doch nicht mit derselbigen, wo nicht das Siegel daran hanget, wann aber das Siegel an solchen </w:t>
      </w:r>
      <w:proofErr w:type="spellStart"/>
      <w:r>
        <w:t>brieff</w:t>
      </w:r>
      <w:proofErr w:type="spellEnd"/>
      <w:r>
        <w:t xml:space="preserve"> gehangen würd, als dann genüget uns, und wir mögen sprechen, da habe ich von einem solchen Keyser, oder König ec. </w:t>
      </w:r>
      <w:proofErr w:type="spellStart"/>
      <w:r>
        <w:t>Brieff</w:t>
      </w:r>
      <w:proofErr w:type="spellEnd"/>
      <w:r>
        <w:t xml:space="preserve"> und Siegel, </w:t>
      </w:r>
      <w:proofErr w:type="spellStart"/>
      <w:r>
        <w:t>darinne</w:t>
      </w:r>
      <w:proofErr w:type="spellEnd"/>
      <w:r>
        <w:t xml:space="preserve"> er mir </w:t>
      </w:r>
      <w:proofErr w:type="spellStart"/>
      <w:r>
        <w:t>diß</w:t>
      </w:r>
      <w:proofErr w:type="spellEnd"/>
      <w:r>
        <w:t xml:space="preserve"> oder das verschreibet. </w:t>
      </w:r>
    </w:p>
    <w:p w14:paraId="42C1E44E" w14:textId="77777777" w:rsidR="00BD464C" w:rsidRDefault="00BD464C" w:rsidP="00BD464C">
      <w:pPr>
        <w:pStyle w:val="StandardWeb"/>
      </w:pPr>
      <w:r>
        <w:t xml:space="preserve">Aber von dem gebrauch der </w:t>
      </w:r>
      <w:proofErr w:type="spellStart"/>
      <w:r>
        <w:t>Sacramenten</w:t>
      </w:r>
      <w:proofErr w:type="spellEnd"/>
      <w:r>
        <w:t xml:space="preserve"> zu reden. So glauben und bekennen wir, daß die </w:t>
      </w:r>
      <w:proofErr w:type="spellStart"/>
      <w:r>
        <w:t>heylige</w:t>
      </w:r>
      <w:proofErr w:type="spellEnd"/>
      <w:r>
        <w:t xml:space="preserve"> </w:t>
      </w:r>
      <w:proofErr w:type="spellStart"/>
      <w:r>
        <w:t>Sacramenta</w:t>
      </w:r>
      <w:proofErr w:type="spellEnd"/>
      <w:r>
        <w:t xml:space="preserve"> des </w:t>
      </w:r>
      <w:proofErr w:type="spellStart"/>
      <w:r>
        <w:t>newen</w:t>
      </w:r>
      <w:proofErr w:type="spellEnd"/>
      <w:r>
        <w:t xml:space="preserve"> Testaments, Als der </w:t>
      </w:r>
      <w:proofErr w:type="spellStart"/>
      <w:r>
        <w:t>heylige</w:t>
      </w:r>
      <w:proofErr w:type="spellEnd"/>
      <w:r>
        <w:t xml:space="preserve"> </w:t>
      </w:r>
      <w:proofErr w:type="spellStart"/>
      <w:r>
        <w:t>Tauff</w:t>
      </w:r>
      <w:proofErr w:type="spellEnd"/>
      <w:r>
        <w:t xml:space="preserve"> und </w:t>
      </w:r>
      <w:proofErr w:type="spellStart"/>
      <w:r>
        <w:t>Abendmal</w:t>
      </w:r>
      <w:proofErr w:type="spellEnd"/>
      <w:r>
        <w:t xml:space="preserve"> unsers HERRN Jesu Christi, von Christo </w:t>
      </w:r>
      <w:proofErr w:type="spellStart"/>
      <w:r>
        <w:t>darumb</w:t>
      </w:r>
      <w:proofErr w:type="spellEnd"/>
      <w:r>
        <w:t xml:space="preserve"> </w:t>
      </w:r>
      <w:proofErr w:type="spellStart"/>
      <w:r>
        <w:t>eingesetzet</w:t>
      </w:r>
      <w:proofErr w:type="spellEnd"/>
      <w:r>
        <w:t xml:space="preserve"> </w:t>
      </w:r>
      <w:proofErr w:type="spellStart"/>
      <w:r>
        <w:t>seyen</w:t>
      </w:r>
      <w:proofErr w:type="spellEnd"/>
      <w:r>
        <w:t xml:space="preserve">, daß die Christen die gebrauchen, hoch und werth halten, und nicht verachten sollen, als die da nicht allein </w:t>
      </w:r>
      <w:proofErr w:type="spellStart"/>
      <w:r>
        <w:t>kennzeichen</w:t>
      </w:r>
      <w:proofErr w:type="spellEnd"/>
      <w:r>
        <w:t xml:space="preserve"> der Christen, und </w:t>
      </w:r>
      <w:proofErr w:type="spellStart"/>
      <w:r>
        <w:t>offentliche</w:t>
      </w:r>
      <w:proofErr w:type="spellEnd"/>
      <w:r>
        <w:t xml:space="preserve"> </w:t>
      </w:r>
      <w:proofErr w:type="spellStart"/>
      <w:r>
        <w:t>bekanntnuß</w:t>
      </w:r>
      <w:proofErr w:type="spellEnd"/>
      <w:r>
        <w:t xml:space="preserve"> des Bundes, und der </w:t>
      </w:r>
      <w:proofErr w:type="spellStart"/>
      <w:r>
        <w:t>gnaden</w:t>
      </w:r>
      <w:proofErr w:type="spellEnd"/>
      <w:r>
        <w:t xml:space="preserve"> Gottes, vor Gott und den Menschen, sondern auch </w:t>
      </w:r>
      <w:proofErr w:type="spellStart"/>
      <w:r>
        <w:t>fürnemlich</w:t>
      </w:r>
      <w:proofErr w:type="spellEnd"/>
      <w:r>
        <w:t xml:space="preserve">, und zum ersten, </w:t>
      </w:r>
      <w:proofErr w:type="spellStart"/>
      <w:r>
        <w:t>warzeichen</w:t>
      </w:r>
      <w:proofErr w:type="spellEnd"/>
      <w:r>
        <w:t xml:space="preserve"> und </w:t>
      </w:r>
      <w:proofErr w:type="spellStart"/>
      <w:r>
        <w:t>zeugnuß</w:t>
      </w:r>
      <w:proofErr w:type="spellEnd"/>
      <w:r>
        <w:t xml:space="preserve"> der </w:t>
      </w:r>
      <w:proofErr w:type="spellStart"/>
      <w:r>
        <w:t>gnaden</w:t>
      </w:r>
      <w:proofErr w:type="spellEnd"/>
      <w:r>
        <w:t xml:space="preserve"> Gottes gegen uns </w:t>
      </w:r>
      <w:proofErr w:type="spellStart"/>
      <w:r>
        <w:t>seind</w:t>
      </w:r>
      <w:proofErr w:type="spellEnd"/>
      <w:r>
        <w:t xml:space="preserve">. </w:t>
      </w:r>
      <w:proofErr w:type="spellStart"/>
      <w:r>
        <w:t>Derwegen</w:t>
      </w:r>
      <w:proofErr w:type="spellEnd"/>
      <w:r>
        <w:t xml:space="preserve">, so uns junge Kinder zur Welt geboren werden, sollen wir die nicht, wie etliche thun, acht, neun, oder </w:t>
      </w:r>
      <w:proofErr w:type="spellStart"/>
      <w:r>
        <w:t>zehen</w:t>
      </w:r>
      <w:proofErr w:type="spellEnd"/>
      <w:r>
        <w:t xml:space="preserve"> </w:t>
      </w:r>
      <w:proofErr w:type="spellStart"/>
      <w:r>
        <w:t>Jar</w:t>
      </w:r>
      <w:proofErr w:type="spellEnd"/>
      <w:r>
        <w:t xml:space="preserve"> alt lassen werden, </w:t>
      </w:r>
      <w:proofErr w:type="spellStart"/>
      <w:r>
        <w:t>biß</w:t>
      </w:r>
      <w:proofErr w:type="spellEnd"/>
      <w:r>
        <w:t xml:space="preserve"> sie zu ihrem </w:t>
      </w:r>
      <w:proofErr w:type="spellStart"/>
      <w:r>
        <w:t>zimlichen</w:t>
      </w:r>
      <w:proofErr w:type="spellEnd"/>
      <w:r>
        <w:t xml:space="preserve"> verstand gerathen, als dann erst </w:t>
      </w:r>
      <w:proofErr w:type="spellStart"/>
      <w:r>
        <w:t>tauffen</w:t>
      </w:r>
      <w:proofErr w:type="spellEnd"/>
      <w:r>
        <w:t xml:space="preserve">, </w:t>
      </w:r>
      <w:proofErr w:type="spellStart"/>
      <w:r>
        <w:t>sonder</w:t>
      </w:r>
      <w:proofErr w:type="spellEnd"/>
      <w:r>
        <w:t xml:space="preserve"> uns viel mehr dessen getrösten, daß Christus zu seinen Jüngern sagt, Marc. 10. Cap. Lasset die Kindlein zu mir kommen, dann solcher ist das Reich der Himmel ec. Ist nun der jungen Kinder das Reich der Himmel, wie ohne </w:t>
      </w:r>
      <w:proofErr w:type="spellStart"/>
      <w:r>
        <w:t>zweiffel</w:t>
      </w:r>
      <w:proofErr w:type="spellEnd"/>
      <w:r>
        <w:t xml:space="preserve"> war ist, Wie </w:t>
      </w:r>
      <w:proofErr w:type="spellStart"/>
      <w:r>
        <w:t>wolten</w:t>
      </w:r>
      <w:proofErr w:type="spellEnd"/>
      <w:r>
        <w:t xml:space="preserve"> dann wir </w:t>
      </w:r>
      <w:proofErr w:type="spellStart"/>
      <w:r>
        <w:t>zweiffeln</w:t>
      </w:r>
      <w:proofErr w:type="spellEnd"/>
      <w:r>
        <w:t xml:space="preserve">, daß sie nicht auch in den Bund, den Gott mit aller </w:t>
      </w:r>
      <w:proofErr w:type="spellStart"/>
      <w:r>
        <w:t>glaubigen</w:t>
      </w:r>
      <w:proofErr w:type="spellEnd"/>
      <w:r>
        <w:t xml:space="preserve"> Vatter, dem </w:t>
      </w:r>
      <w:proofErr w:type="spellStart"/>
      <w:r>
        <w:t>heyligen</w:t>
      </w:r>
      <w:proofErr w:type="spellEnd"/>
      <w:r>
        <w:t xml:space="preserve"> Abraham, gemacht hat, eingeschlossen, und mit begriffen </w:t>
      </w:r>
      <w:proofErr w:type="spellStart"/>
      <w:r>
        <w:t>seyen</w:t>
      </w:r>
      <w:proofErr w:type="spellEnd"/>
      <w:r>
        <w:t xml:space="preserve">, </w:t>
      </w:r>
      <w:proofErr w:type="spellStart"/>
      <w:r>
        <w:t>Derwegen</w:t>
      </w:r>
      <w:proofErr w:type="spellEnd"/>
      <w:r>
        <w:t xml:space="preserve"> sie von dem </w:t>
      </w:r>
      <w:proofErr w:type="spellStart"/>
      <w:r>
        <w:t>heyligen</w:t>
      </w:r>
      <w:proofErr w:type="spellEnd"/>
      <w:r>
        <w:t xml:space="preserve"> </w:t>
      </w:r>
      <w:proofErr w:type="spellStart"/>
      <w:r>
        <w:t>Tauff</w:t>
      </w:r>
      <w:proofErr w:type="spellEnd"/>
      <w:r>
        <w:t xml:space="preserve">, keins </w:t>
      </w:r>
      <w:proofErr w:type="spellStart"/>
      <w:r>
        <w:t>wegs</w:t>
      </w:r>
      <w:proofErr w:type="spellEnd"/>
      <w:r>
        <w:t xml:space="preserve"> </w:t>
      </w:r>
      <w:proofErr w:type="spellStart"/>
      <w:r>
        <w:t>auszuschliessen</w:t>
      </w:r>
      <w:proofErr w:type="spellEnd"/>
      <w:r>
        <w:t xml:space="preserve">. </w:t>
      </w:r>
    </w:p>
    <w:p w14:paraId="23605E41" w14:textId="77777777" w:rsidR="00BD464C" w:rsidRDefault="00BD464C" w:rsidP="00BD464C">
      <w:pPr>
        <w:pStyle w:val="StandardWeb"/>
      </w:pPr>
      <w:r>
        <w:t xml:space="preserve">Von der </w:t>
      </w:r>
      <w:proofErr w:type="spellStart"/>
      <w:r>
        <w:t>krafft</w:t>
      </w:r>
      <w:proofErr w:type="spellEnd"/>
      <w:r>
        <w:t xml:space="preserve"> und </w:t>
      </w:r>
      <w:proofErr w:type="spellStart"/>
      <w:r>
        <w:t>Würckung</w:t>
      </w:r>
      <w:proofErr w:type="spellEnd"/>
      <w:r>
        <w:t xml:space="preserve"> der </w:t>
      </w:r>
      <w:proofErr w:type="spellStart"/>
      <w:r>
        <w:t>heyligen</w:t>
      </w:r>
      <w:proofErr w:type="spellEnd"/>
      <w:r>
        <w:t xml:space="preserve"> </w:t>
      </w:r>
      <w:proofErr w:type="spellStart"/>
      <w:r>
        <w:t>Tauff</w:t>
      </w:r>
      <w:proofErr w:type="spellEnd"/>
      <w:r>
        <w:t xml:space="preserve">, Glauben und bekennen wir, daß unsere Kinder (weil sie in solchem Bund, wie </w:t>
      </w:r>
      <w:proofErr w:type="spellStart"/>
      <w:r>
        <w:t>gemelt</w:t>
      </w:r>
      <w:proofErr w:type="spellEnd"/>
      <w:r>
        <w:t xml:space="preserve">, mit eingeschlossen) wann sie </w:t>
      </w:r>
      <w:proofErr w:type="spellStart"/>
      <w:r>
        <w:t>auff</w:t>
      </w:r>
      <w:proofErr w:type="spellEnd"/>
      <w:r>
        <w:t xml:space="preserve"> die </w:t>
      </w:r>
      <w:proofErr w:type="spellStart"/>
      <w:r>
        <w:t>Artickel</w:t>
      </w:r>
      <w:proofErr w:type="spellEnd"/>
      <w:r>
        <w:t xml:space="preserve"> unsers </w:t>
      </w:r>
      <w:proofErr w:type="spellStart"/>
      <w:r>
        <w:t>uhralten</w:t>
      </w:r>
      <w:proofErr w:type="spellEnd"/>
      <w:r>
        <w:t xml:space="preserve"> allgemeinen Christlichen Glaubens </w:t>
      </w:r>
      <w:proofErr w:type="spellStart"/>
      <w:r>
        <w:t>getaufft</w:t>
      </w:r>
      <w:proofErr w:type="spellEnd"/>
      <w:r>
        <w:t xml:space="preserve">, wie sie </w:t>
      </w:r>
      <w:proofErr w:type="spellStart"/>
      <w:r>
        <w:t>daun</w:t>
      </w:r>
      <w:proofErr w:type="spellEnd"/>
      <w:r>
        <w:t xml:space="preserve"> </w:t>
      </w:r>
      <w:proofErr w:type="spellStart"/>
      <w:r>
        <w:t>darinn</w:t>
      </w:r>
      <w:proofErr w:type="spellEnd"/>
      <w:r>
        <w:t xml:space="preserve"> </w:t>
      </w:r>
      <w:proofErr w:type="spellStart"/>
      <w:r>
        <w:t>aufferzogen</w:t>
      </w:r>
      <w:proofErr w:type="spellEnd"/>
      <w:r>
        <w:t xml:space="preserve"> sollen werden, sie auch des blutigen </w:t>
      </w:r>
      <w:proofErr w:type="spellStart"/>
      <w:r>
        <w:t>todts</w:t>
      </w:r>
      <w:proofErr w:type="spellEnd"/>
      <w:r>
        <w:t xml:space="preserve">, unsers HERRN Jesu Christi, und aller seiner gaben, die er, mit demselbigen seinem todt, erworben hat, mit theilhaftig werden, Also, und der </w:t>
      </w:r>
      <w:proofErr w:type="spellStart"/>
      <w:r>
        <w:t>gestalt</w:t>
      </w:r>
      <w:proofErr w:type="spellEnd"/>
      <w:r>
        <w:t xml:space="preserve">, daß, wie sie das </w:t>
      </w:r>
      <w:proofErr w:type="spellStart"/>
      <w:r>
        <w:t>eusserlich</w:t>
      </w:r>
      <w:proofErr w:type="spellEnd"/>
      <w:r>
        <w:t xml:space="preserve"> Sigill, das </w:t>
      </w:r>
      <w:proofErr w:type="spellStart"/>
      <w:r>
        <w:t>heylige</w:t>
      </w:r>
      <w:proofErr w:type="spellEnd"/>
      <w:r>
        <w:t xml:space="preserve"> </w:t>
      </w:r>
      <w:proofErr w:type="spellStart"/>
      <w:r>
        <w:t>Sacrament</w:t>
      </w:r>
      <w:proofErr w:type="spellEnd"/>
      <w:r>
        <w:t xml:space="preserve">, welches ist das </w:t>
      </w:r>
      <w:proofErr w:type="spellStart"/>
      <w:r>
        <w:t>Elementisch</w:t>
      </w:r>
      <w:proofErr w:type="spellEnd"/>
      <w:r>
        <w:t xml:space="preserve"> </w:t>
      </w:r>
      <w:proofErr w:type="spellStart"/>
      <w:r>
        <w:t>wasser</w:t>
      </w:r>
      <w:proofErr w:type="spellEnd"/>
      <w:r>
        <w:t xml:space="preserve">, von dem Diener des </w:t>
      </w:r>
      <w:proofErr w:type="spellStart"/>
      <w:r>
        <w:t>worts</w:t>
      </w:r>
      <w:proofErr w:type="spellEnd"/>
      <w:r>
        <w:t xml:space="preserve"> Gottes, </w:t>
      </w:r>
      <w:proofErr w:type="spellStart"/>
      <w:r>
        <w:t>eusserlich</w:t>
      </w:r>
      <w:proofErr w:type="spellEnd"/>
      <w:r>
        <w:t xml:space="preserve"> am Leib </w:t>
      </w:r>
      <w:proofErr w:type="spellStart"/>
      <w:r>
        <w:t>entpfahen</w:t>
      </w:r>
      <w:proofErr w:type="spellEnd"/>
      <w:r>
        <w:t xml:space="preserve">, sie auch zugleich, von Christo </w:t>
      </w:r>
      <w:proofErr w:type="spellStart"/>
      <w:r>
        <w:t>selbs</w:t>
      </w:r>
      <w:proofErr w:type="spellEnd"/>
      <w:r>
        <w:t xml:space="preserve">, mit seinem vergossenen Blut, an ihrer Seelen das ist, innerlich </w:t>
      </w:r>
      <w:proofErr w:type="spellStart"/>
      <w:r>
        <w:t>getaufft</w:t>
      </w:r>
      <w:proofErr w:type="spellEnd"/>
      <w:r>
        <w:t xml:space="preserve">, und durch den </w:t>
      </w:r>
      <w:proofErr w:type="spellStart"/>
      <w:r>
        <w:t>heyligen</w:t>
      </w:r>
      <w:proofErr w:type="spellEnd"/>
      <w:r>
        <w:t xml:space="preserve"> Geist, von </w:t>
      </w:r>
      <w:proofErr w:type="spellStart"/>
      <w:r>
        <w:t>newem</w:t>
      </w:r>
      <w:proofErr w:type="spellEnd"/>
      <w:r>
        <w:t xml:space="preserve"> ( oder zu </w:t>
      </w:r>
      <w:proofErr w:type="spellStart"/>
      <w:r>
        <w:t>newen</w:t>
      </w:r>
      <w:proofErr w:type="spellEnd"/>
      <w:r>
        <w:t xml:space="preserve"> Creaturen) geboren werden. Dann wie das </w:t>
      </w:r>
      <w:proofErr w:type="spellStart"/>
      <w:r>
        <w:t>Elementish</w:t>
      </w:r>
      <w:proofErr w:type="spellEnd"/>
      <w:r>
        <w:t xml:space="preserve"> </w:t>
      </w:r>
      <w:proofErr w:type="spellStart"/>
      <w:r>
        <w:t>wasser</w:t>
      </w:r>
      <w:proofErr w:type="spellEnd"/>
      <w:r>
        <w:t xml:space="preserve">, das </w:t>
      </w:r>
      <w:proofErr w:type="spellStart"/>
      <w:r>
        <w:t>heylig</w:t>
      </w:r>
      <w:proofErr w:type="spellEnd"/>
      <w:r>
        <w:t xml:space="preserve"> </w:t>
      </w:r>
      <w:proofErr w:type="spellStart"/>
      <w:r>
        <w:t>Sacrament</w:t>
      </w:r>
      <w:proofErr w:type="spellEnd"/>
      <w:r>
        <w:t xml:space="preserve"> in dem </w:t>
      </w:r>
      <w:proofErr w:type="spellStart"/>
      <w:r>
        <w:t>Tauff</w:t>
      </w:r>
      <w:proofErr w:type="spellEnd"/>
      <w:r>
        <w:t xml:space="preserve"> nicht das </w:t>
      </w:r>
      <w:proofErr w:type="spellStart"/>
      <w:r>
        <w:t>blut</w:t>
      </w:r>
      <w:proofErr w:type="spellEnd"/>
      <w:r>
        <w:t xml:space="preserve"> Christi, noch der </w:t>
      </w:r>
      <w:proofErr w:type="spellStart"/>
      <w:r>
        <w:t>heylig</w:t>
      </w:r>
      <w:proofErr w:type="spellEnd"/>
      <w:r>
        <w:t xml:space="preserve"> Geist </w:t>
      </w:r>
      <w:proofErr w:type="spellStart"/>
      <w:r>
        <w:t>selbs</w:t>
      </w:r>
      <w:proofErr w:type="spellEnd"/>
      <w:r>
        <w:t xml:space="preserve">, Eben so wenig ist der </w:t>
      </w:r>
      <w:proofErr w:type="spellStart"/>
      <w:r>
        <w:t>heylige</w:t>
      </w:r>
      <w:proofErr w:type="spellEnd"/>
      <w:r>
        <w:t xml:space="preserve"> Geist, oder das </w:t>
      </w:r>
      <w:proofErr w:type="spellStart"/>
      <w:r>
        <w:t>blut</w:t>
      </w:r>
      <w:proofErr w:type="spellEnd"/>
      <w:r>
        <w:t xml:space="preserve"> Christi, in dem </w:t>
      </w:r>
      <w:proofErr w:type="spellStart"/>
      <w:r>
        <w:t>Sacrament</w:t>
      </w:r>
      <w:proofErr w:type="spellEnd"/>
      <w:r>
        <w:t xml:space="preserve">, dem </w:t>
      </w:r>
      <w:proofErr w:type="spellStart"/>
      <w:r>
        <w:t>Elementischen</w:t>
      </w:r>
      <w:proofErr w:type="spellEnd"/>
      <w:r>
        <w:t xml:space="preserve"> </w:t>
      </w:r>
      <w:proofErr w:type="spellStart"/>
      <w:r>
        <w:t>wasser</w:t>
      </w:r>
      <w:proofErr w:type="spellEnd"/>
      <w:r>
        <w:t xml:space="preserve">, Und ob </w:t>
      </w:r>
      <w:proofErr w:type="spellStart"/>
      <w:r>
        <w:t>wol</w:t>
      </w:r>
      <w:proofErr w:type="spellEnd"/>
      <w:r>
        <w:t xml:space="preserve"> das </w:t>
      </w:r>
      <w:proofErr w:type="spellStart"/>
      <w:r>
        <w:t>Elementisch</w:t>
      </w:r>
      <w:proofErr w:type="spellEnd"/>
      <w:r>
        <w:t xml:space="preserve"> </w:t>
      </w:r>
      <w:proofErr w:type="spellStart"/>
      <w:r>
        <w:t>wasser</w:t>
      </w:r>
      <w:proofErr w:type="spellEnd"/>
      <w:r>
        <w:t xml:space="preserve">, seiner </w:t>
      </w:r>
      <w:proofErr w:type="spellStart"/>
      <w:r>
        <w:t>art</w:t>
      </w:r>
      <w:proofErr w:type="spellEnd"/>
      <w:r>
        <w:t xml:space="preserve"> und eigenschafft nach, mehr nicht </w:t>
      </w:r>
      <w:proofErr w:type="spellStart"/>
      <w:r>
        <w:t>kan</w:t>
      </w:r>
      <w:proofErr w:type="spellEnd"/>
      <w:r>
        <w:t xml:space="preserve">, dann den Leib </w:t>
      </w:r>
      <w:proofErr w:type="spellStart"/>
      <w:r>
        <w:t>eusserlich</w:t>
      </w:r>
      <w:proofErr w:type="spellEnd"/>
      <w:r>
        <w:t xml:space="preserve"> zu reinigen, und an die Seel nicht gelanget, so reiniget jedoch das </w:t>
      </w:r>
      <w:proofErr w:type="spellStart"/>
      <w:r>
        <w:t>blut</w:t>
      </w:r>
      <w:proofErr w:type="spellEnd"/>
      <w:r>
        <w:t xml:space="preserve"> Christi die Seel, innerlich zu dem ewigen leben, Und wie der Kirchendiener, das eine, also verrichtet Christus das </w:t>
      </w:r>
      <w:proofErr w:type="spellStart"/>
      <w:r>
        <w:t>ander</w:t>
      </w:r>
      <w:proofErr w:type="spellEnd"/>
      <w:r>
        <w:t xml:space="preserve">: Wie der </w:t>
      </w:r>
      <w:proofErr w:type="spellStart"/>
      <w:r>
        <w:t>heylig</w:t>
      </w:r>
      <w:proofErr w:type="spellEnd"/>
      <w:r>
        <w:t xml:space="preserve"> Johannes der Teuffer bezeuget, Matth. 3. Ich </w:t>
      </w:r>
      <w:proofErr w:type="spellStart"/>
      <w:r>
        <w:t>tauff</w:t>
      </w:r>
      <w:proofErr w:type="spellEnd"/>
      <w:r>
        <w:t xml:space="preserve"> mit </w:t>
      </w:r>
      <w:proofErr w:type="spellStart"/>
      <w:r>
        <w:t>wasser</w:t>
      </w:r>
      <w:proofErr w:type="spellEnd"/>
      <w:r>
        <w:t xml:space="preserve"> zur </w:t>
      </w:r>
      <w:proofErr w:type="spellStart"/>
      <w:r>
        <w:t>buß</w:t>
      </w:r>
      <w:proofErr w:type="spellEnd"/>
      <w:r>
        <w:t xml:space="preserve">, Der aber nach mir </w:t>
      </w:r>
      <w:proofErr w:type="spellStart"/>
      <w:r>
        <w:t>kompt</w:t>
      </w:r>
      <w:proofErr w:type="spellEnd"/>
      <w:r>
        <w:t xml:space="preserve">, ist besser dann ich, dem ich nicht wert bin, die schuh zu tragen, der wird euch mit dem </w:t>
      </w:r>
      <w:proofErr w:type="spellStart"/>
      <w:r>
        <w:t>heyligen</w:t>
      </w:r>
      <w:proofErr w:type="spellEnd"/>
      <w:r>
        <w:t xml:space="preserve"> Geist, und mit </w:t>
      </w:r>
      <w:proofErr w:type="spellStart"/>
      <w:r>
        <w:t>fewer</w:t>
      </w:r>
      <w:proofErr w:type="spellEnd"/>
      <w:r>
        <w:t xml:space="preserve"> </w:t>
      </w:r>
      <w:proofErr w:type="spellStart"/>
      <w:r>
        <w:t>tauffen</w:t>
      </w:r>
      <w:proofErr w:type="spellEnd"/>
      <w:r>
        <w:t xml:space="preserve">. So ist es auch </w:t>
      </w:r>
      <w:proofErr w:type="spellStart"/>
      <w:r>
        <w:t>auß</w:t>
      </w:r>
      <w:proofErr w:type="spellEnd"/>
      <w:r>
        <w:t xml:space="preserve"> dem </w:t>
      </w:r>
      <w:proofErr w:type="spellStart"/>
      <w:r>
        <w:t>spruch</w:t>
      </w:r>
      <w:proofErr w:type="spellEnd"/>
      <w:r>
        <w:t xml:space="preserve"> Pauli 1. Cor. 10. zu </w:t>
      </w:r>
      <w:proofErr w:type="spellStart"/>
      <w:r>
        <w:t>beweysen</w:t>
      </w:r>
      <w:proofErr w:type="spellEnd"/>
      <w:r>
        <w:t xml:space="preserve">, daß eben der </w:t>
      </w:r>
      <w:proofErr w:type="spellStart"/>
      <w:r>
        <w:t>gestalt</w:t>
      </w:r>
      <w:proofErr w:type="spellEnd"/>
      <w:r>
        <w:t xml:space="preserve"> die Israeliten mit der Wolken, und dem Meer </w:t>
      </w:r>
      <w:proofErr w:type="spellStart"/>
      <w:r>
        <w:t>getauffet</w:t>
      </w:r>
      <w:proofErr w:type="spellEnd"/>
      <w:r>
        <w:t xml:space="preserve"> sein, Wie sie auch mit dem Manna </w:t>
      </w:r>
      <w:proofErr w:type="spellStart"/>
      <w:r>
        <w:t>gespeiset</w:t>
      </w:r>
      <w:proofErr w:type="spellEnd"/>
      <w:r>
        <w:t xml:space="preserve">, und mit dem </w:t>
      </w:r>
      <w:proofErr w:type="spellStart"/>
      <w:r>
        <w:t>wasser</w:t>
      </w:r>
      <w:proofErr w:type="spellEnd"/>
      <w:r>
        <w:t xml:space="preserve">, das </w:t>
      </w:r>
      <w:proofErr w:type="spellStart"/>
      <w:r>
        <w:t>auß</w:t>
      </w:r>
      <w:proofErr w:type="spellEnd"/>
      <w:r>
        <w:t xml:space="preserve"> dem Felsen </w:t>
      </w:r>
      <w:proofErr w:type="spellStart"/>
      <w:r>
        <w:t>ranne</w:t>
      </w:r>
      <w:proofErr w:type="spellEnd"/>
      <w:r>
        <w:t xml:space="preserve">, </w:t>
      </w:r>
      <w:proofErr w:type="spellStart"/>
      <w:r>
        <w:t>seind</w:t>
      </w:r>
      <w:proofErr w:type="spellEnd"/>
      <w:r>
        <w:t xml:space="preserve"> </w:t>
      </w:r>
      <w:proofErr w:type="spellStart"/>
      <w:r>
        <w:t>getrencket</w:t>
      </w:r>
      <w:proofErr w:type="spellEnd"/>
      <w:r>
        <w:t xml:space="preserve"> worden. </w:t>
      </w:r>
    </w:p>
    <w:p w14:paraId="430C95E4" w14:textId="77777777" w:rsidR="00BD464C" w:rsidRDefault="00BD464C" w:rsidP="00BD464C">
      <w:pPr>
        <w:pStyle w:val="StandardWeb"/>
      </w:pPr>
      <w:r>
        <w:t xml:space="preserve">Also von dem </w:t>
      </w:r>
      <w:proofErr w:type="spellStart"/>
      <w:r>
        <w:t>hochwirdigen</w:t>
      </w:r>
      <w:proofErr w:type="spellEnd"/>
      <w:r>
        <w:t xml:space="preserve"> heiligen Nachtmahl unsers HERRN Christi zu reden, Glauben und bekennen wir mit allen Christen, gerne, daß der HERR Christus solch </w:t>
      </w:r>
      <w:proofErr w:type="spellStart"/>
      <w:r>
        <w:t>Abendmal</w:t>
      </w:r>
      <w:proofErr w:type="spellEnd"/>
      <w:r>
        <w:t xml:space="preserve"> erstlich eingesetzt, und mit seinen Jüngern </w:t>
      </w:r>
      <w:proofErr w:type="spellStart"/>
      <w:r>
        <w:t>selbs</w:t>
      </w:r>
      <w:proofErr w:type="spellEnd"/>
      <w:r>
        <w:t xml:space="preserve"> gehalten habe, </w:t>
      </w:r>
      <w:proofErr w:type="spellStart"/>
      <w:r>
        <w:t>derwegen</w:t>
      </w:r>
      <w:proofErr w:type="spellEnd"/>
      <w:r>
        <w:t xml:space="preserve"> es auch von den Christen nicht zu verachten, sonder viel mehr hoch und wert zu halten, Dann der HERR Christus diese </w:t>
      </w:r>
      <w:proofErr w:type="spellStart"/>
      <w:r>
        <w:t>außtheilung</w:t>
      </w:r>
      <w:proofErr w:type="spellEnd"/>
      <w:r>
        <w:t xml:space="preserve"> und </w:t>
      </w:r>
      <w:proofErr w:type="spellStart"/>
      <w:r>
        <w:t>niessung</w:t>
      </w:r>
      <w:proofErr w:type="spellEnd"/>
      <w:r>
        <w:t xml:space="preserve"> Brots und Weins </w:t>
      </w:r>
      <w:proofErr w:type="spellStart"/>
      <w:r>
        <w:t>darzu</w:t>
      </w:r>
      <w:proofErr w:type="spellEnd"/>
      <w:r>
        <w:t xml:space="preserve"> hat </w:t>
      </w:r>
      <w:proofErr w:type="spellStart"/>
      <w:r>
        <w:t>eingeseztt</w:t>
      </w:r>
      <w:proofErr w:type="spellEnd"/>
      <w:r>
        <w:t xml:space="preserve">, daß sie sein </w:t>
      </w:r>
      <w:proofErr w:type="spellStart"/>
      <w:r>
        <w:t>darbey</w:t>
      </w:r>
      <w:proofErr w:type="spellEnd"/>
      <w:r>
        <w:t xml:space="preserve"> sollen </w:t>
      </w:r>
      <w:proofErr w:type="spellStart"/>
      <w:r>
        <w:t>gedencken</w:t>
      </w:r>
      <w:proofErr w:type="spellEnd"/>
      <w:r>
        <w:t xml:space="preserve">, und seinen Todt verkündigen, </w:t>
      </w:r>
      <w:proofErr w:type="spellStart"/>
      <w:r>
        <w:t>biß</w:t>
      </w:r>
      <w:proofErr w:type="spellEnd"/>
      <w:r>
        <w:t xml:space="preserve"> daß er </w:t>
      </w:r>
      <w:proofErr w:type="spellStart"/>
      <w:r>
        <w:t>kompt</w:t>
      </w:r>
      <w:proofErr w:type="spellEnd"/>
      <w:r>
        <w:t xml:space="preserve">, das ist, Daß sie </w:t>
      </w:r>
      <w:proofErr w:type="spellStart"/>
      <w:r>
        <w:t>darbei</w:t>
      </w:r>
      <w:proofErr w:type="spellEnd"/>
      <w:r>
        <w:t xml:space="preserve"> sollen erstlich erinnert werden, und gewiß sein, und demnach auch hiemit, vor Gott und den Menschen, </w:t>
      </w:r>
      <w:proofErr w:type="spellStart"/>
      <w:r>
        <w:t>dise</w:t>
      </w:r>
      <w:proofErr w:type="spellEnd"/>
      <w:r>
        <w:t xml:space="preserve"> höchste </w:t>
      </w:r>
      <w:proofErr w:type="spellStart"/>
      <w:r>
        <w:t>Wolthat</w:t>
      </w:r>
      <w:proofErr w:type="spellEnd"/>
      <w:r>
        <w:t xml:space="preserve"> bekennen und </w:t>
      </w:r>
      <w:proofErr w:type="spellStart"/>
      <w:r>
        <w:t>preysen</w:t>
      </w:r>
      <w:proofErr w:type="spellEnd"/>
      <w:r>
        <w:t xml:space="preserve">, daß der Leib Christi, für sie in todt gegeben, und sein </w:t>
      </w:r>
      <w:proofErr w:type="spellStart"/>
      <w:r>
        <w:t>blut</w:t>
      </w:r>
      <w:proofErr w:type="spellEnd"/>
      <w:r>
        <w:t xml:space="preserve">, für sie vergossen </w:t>
      </w:r>
      <w:proofErr w:type="spellStart"/>
      <w:r>
        <w:t>seye</w:t>
      </w:r>
      <w:proofErr w:type="spellEnd"/>
      <w:r>
        <w:t xml:space="preserve">, </w:t>
      </w:r>
      <w:proofErr w:type="spellStart"/>
      <w:r>
        <w:t>inen</w:t>
      </w:r>
      <w:proofErr w:type="spellEnd"/>
      <w:r>
        <w:t xml:space="preserve"> zur </w:t>
      </w:r>
      <w:proofErr w:type="spellStart"/>
      <w:r>
        <w:t>vergebung</w:t>
      </w:r>
      <w:proofErr w:type="spellEnd"/>
      <w:r>
        <w:t xml:space="preserve"> der </w:t>
      </w:r>
      <w:proofErr w:type="spellStart"/>
      <w:r>
        <w:t>sünden</w:t>
      </w:r>
      <w:proofErr w:type="spellEnd"/>
      <w:r>
        <w:t xml:space="preserve">, und </w:t>
      </w:r>
      <w:proofErr w:type="spellStart"/>
      <w:r>
        <w:t>inen</w:t>
      </w:r>
      <w:proofErr w:type="spellEnd"/>
      <w:r>
        <w:t xml:space="preserve">, wann sie </w:t>
      </w:r>
      <w:proofErr w:type="spellStart"/>
      <w:r>
        <w:t>diß</w:t>
      </w:r>
      <w:proofErr w:type="spellEnd"/>
      <w:r>
        <w:t xml:space="preserve"> mit </w:t>
      </w:r>
      <w:proofErr w:type="spellStart"/>
      <w:r>
        <w:t>warem</w:t>
      </w:r>
      <w:proofErr w:type="spellEnd"/>
      <w:r>
        <w:t xml:space="preserve"> glauben, fassen und </w:t>
      </w:r>
      <w:proofErr w:type="spellStart"/>
      <w:r>
        <w:t>annemmen</w:t>
      </w:r>
      <w:proofErr w:type="spellEnd"/>
      <w:r>
        <w:t xml:space="preserve">, </w:t>
      </w:r>
      <w:proofErr w:type="spellStart"/>
      <w:r>
        <w:t>wahrhafftig</w:t>
      </w:r>
      <w:proofErr w:type="spellEnd"/>
      <w:r>
        <w:t xml:space="preserve"> zur geistlich </w:t>
      </w:r>
      <w:proofErr w:type="spellStart"/>
      <w:r>
        <w:t>speyß</w:t>
      </w:r>
      <w:proofErr w:type="spellEnd"/>
      <w:r>
        <w:t xml:space="preserve">, und </w:t>
      </w:r>
      <w:proofErr w:type="spellStart"/>
      <w:r>
        <w:t>tranck</w:t>
      </w:r>
      <w:proofErr w:type="spellEnd"/>
      <w:r>
        <w:t xml:space="preserve"> des ewigen </w:t>
      </w:r>
      <w:proofErr w:type="spellStart"/>
      <w:r>
        <w:t>lebens</w:t>
      </w:r>
      <w:proofErr w:type="spellEnd"/>
      <w:r>
        <w:t xml:space="preserve"> werden, wie da sichtbare, </w:t>
      </w:r>
      <w:proofErr w:type="spellStart"/>
      <w:r>
        <w:t>brot</w:t>
      </w:r>
      <w:proofErr w:type="spellEnd"/>
      <w:r>
        <w:t xml:space="preserve"> und wein ein </w:t>
      </w:r>
      <w:proofErr w:type="spellStart"/>
      <w:r>
        <w:t>speyß</w:t>
      </w:r>
      <w:proofErr w:type="spellEnd"/>
      <w:r>
        <w:t xml:space="preserve"> und </w:t>
      </w:r>
      <w:proofErr w:type="spellStart"/>
      <w:r>
        <w:t>tranck</w:t>
      </w:r>
      <w:proofErr w:type="spellEnd"/>
      <w:r>
        <w:t xml:space="preserve"> des zeitlichen </w:t>
      </w:r>
      <w:proofErr w:type="spellStart"/>
      <w:r>
        <w:t>lebens</w:t>
      </w:r>
      <w:proofErr w:type="spellEnd"/>
      <w:r>
        <w:t xml:space="preserve"> </w:t>
      </w:r>
      <w:proofErr w:type="spellStart"/>
      <w:r>
        <w:t>seind</w:t>
      </w:r>
      <w:proofErr w:type="spellEnd"/>
      <w:r>
        <w:t xml:space="preserve">, dieweil sie in Christo, als die </w:t>
      </w:r>
      <w:proofErr w:type="spellStart"/>
      <w:r>
        <w:t>glieder</w:t>
      </w:r>
      <w:proofErr w:type="spellEnd"/>
      <w:r>
        <w:t xml:space="preserve"> ihrem Haupt, und die Rebe ihrem Weinstock, durch seinen Geist werden </w:t>
      </w:r>
      <w:proofErr w:type="spellStart"/>
      <w:r>
        <w:t>eingeleibet</w:t>
      </w:r>
      <w:proofErr w:type="spellEnd"/>
      <w:r>
        <w:t xml:space="preserve">, und also </w:t>
      </w:r>
      <w:proofErr w:type="spellStart"/>
      <w:r>
        <w:t>umb</w:t>
      </w:r>
      <w:proofErr w:type="spellEnd"/>
      <w:r>
        <w:t xml:space="preserve"> seinen willen, und durch </w:t>
      </w:r>
      <w:proofErr w:type="spellStart"/>
      <w:r>
        <w:t>ihne</w:t>
      </w:r>
      <w:proofErr w:type="spellEnd"/>
      <w:r>
        <w:t xml:space="preserve">, </w:t>
      </w:r>
      <w:proofErr w:type="spellStart"/>
      <w:r>
        <w:t>vergebung</w:t>
      </w:r>
      <w:proofErr w:type="spellEnd"/>
      <w:r>
        <w:t xml:space="preserve"> der </w:t>
      </w:r>
      <w:proofErr w:type="spellStart"/>
      <w:r>
        <w:t>sünden</w:t>
      </w:r>
      <w:proofErr w:type="spellEnd"/>
      <w:r>
        <w:t xml:space="preserve">, </w:t>
      </w:r>
      <w:proofErr w:type="spellStart"/>
      <w:r>
        <w:t>gerechtigkeit</w:t>
      </w:r>
      <w:proofErr w:type="spellEnd"/>
      <w:r>
        <w:t xml:space="preserve">, und </w:t>
      </w:r>
      <w:proofErr w:type="spellStart"/>
      <w:r>
        <w:t>ewigs</w:t>
      </w:r>
      <w:proofErr w:type="spellEnd"/>
      <w:r>
        <w:t xml:space="preserve"> leben bekommen. Wir glauben auch, daß wir heutiges tags, kein </w:t>
      </w:r>
      <w:proofErr w:type="spellStart"/>
      <w:r>
        <w:t>ander</w:t>
      </w:r>
      <w:proofErr w:type="spellEnd"/>
      <w:r>
        <w:t xml:space="preserve"> Abend- oder </w:t>
      </w:r>
      <w:proofErr w:type="spellStart"/>
      <w:r>
        <w:t>Nachtmal</w:t>
      </w:r>
      <w:proofErr w:type="spellEnd"/>
      <w:r>
        <w:t xml:space="preserve"> haben, als eben der HERR Christus in seinem letzten </w:t>
      </w:r>
      <w:proofErr w:type="spellStart"/>
      <w:r>
        <w:t>Abendmal</w:t>
      </w:r>
      <w:proofErr w:type="spellEnd"/>
      <w:r>
        <w:t xml:space="preserve"> </w:t>
      </w:r>
      <w:proofErr w:type="spellStart"/>
      <w:r>
        <w:t>selbs</w:t>
      </w:r>
      <w:proofErr w:type="spellEnd"/>
      <w:r>
        <w:t xml:space="preserve"> </w:t>
      </w:r>
      <w:proofErr w:type="spellStart"/>
      <w:r>
        <w:t>eingesetzet</w:t>
      </w:r>
      <w:proofErr w:type="spellEnd"/>
      <w:r>
        <w:t xml:space="preserve">, und mit seinen Jüngern gehalten, und daß auch wir kein anders haben, viel weniger halten sollen, wir wollten dann dem </w:t>
      </w:r>
      <w:proofErr w:type="spellStart"/>
      <w:r>
        <w:t>befelch</w:t>
      </w:r>
      <w:proofErr w:type="spellEnd"/>
      <w:r>
        <w:t xml:space="preserve"> und </w:t>
      </w:r>
      <w:proofErr w:type="spellStart"/>
      <w:r>
        <w:t>Instituion</w:t>
      </w:r>
      <w:proofErr w:type="spellEnd"/>
      <w:r>
        <w:t xml:space="preserve"> Christi mutwillig zuwider </w:t>
      </w:r>
      <w:proofErr w:type="spellStart"/>
      <w:r>
        <w:t>handlen</w:t>
      </w:r>
      <w:proofErr w:type="spellEnd"/>
      <w:r>
        <w:t xml:space="preserve">. </w:t>
      </w:r>
    </w:p>
    <w:p w14:paraId="54DF2118" w14:textId="77777777" w:rsidR="00BD464C" w:rsidRDefault="00BD464C" w:rsidP="00BD464C">
      <w:pPr>
        <w:pStyle w:val="StandardWeb"/>
      </w:pPr>
      <w:r>
        <w:t xml:space="preserve">Nun ist es aber </w:t>
      </w:r>
      <w:proofErr w:type="spellStart"/>
      <w:r>
        <w:t>unlaugbar</w:t>
      </w:r>
      <w:proofErr w:type="spellEnd"/>
      <w:r>
        <w:t xml:space="preserve">, und muß von allen (die nicht mutwillig und </w:t>
      </w:r>
      <w:proofErr w:type="spellStart"/>
      <w:r>
        <w:t>halßstarrig</w:t>
      </w:r>
      <w:proofErr w:type="spellEnd"/>
      <w:r>
        <w:t xml:space="preserve"> streiten wöllen) bekennet werden, daß Christus der HERR seinen Jüngern nicht seinen natürlichen wesentlichen Leib, wie er am Tisch gesessen, und noch nicht </w:t>
      </w:r>
      <w:proofErr w:type="spellStart"/>
      <w:r>
        <w:t>gecreutziget</w:t>
      </w:r>
      <w:proofErr w:type="spellEnd"/>
      <w:r>
        <w:t xml:space="preserve">, mit dem leiblichen </w:t>
      </w:r>
      <w:proofErr w:type="spellStart"/>
      <w:r>
        <w:t>mund</w:t>
      </w:r>
      <w:proofErr w:type="spellEnd"/>
      <w:r>
        <w:t xml:space="preserve"> zu essen, viel weniger sein </w:t>
      </w:r>
      <w:proofErr w:type="spellStart"/>
      <w:r>
        <w:t>blut</w:t>
      </w:r>
      <w:proofErr w:type="spellEnd"/>
      <w:r>
        <w:t xml:space="preserve">, welches er noch in seinem leib </w:t>
      </w:r>
      <w:proofErr w:type="spellStart"/>
      <w:r>
        <w:t>hette</w:t>
      </w:r>
      <w:proofErr w:type="spellEnd"/>
      <w:r>
        <w:t xml:space="preserve">, und nicht vergossen war, zu </w:t>
      </w:r>
      <w:proofErr w:type="spellStart"/>
      <w:r>
        <w:t>trincken</w:t>
      </w:r>
      <w:proofErr w:type="spellEnd"/>
      <w:r>
        <w:t xml:space="preserve"> gegeben, oder befohlen habe (wie man heutiges </w:t>
      </w:r>
      <w:proofErr w:type="spellStart"/>
      <w:r>
        <w:t>tages</w:t>
      </w:r>
      <w:proofErr w:type="spellEnd"/>
      <w:r>
        <w:t xml:space="preserve"> </w:t>
      </w:r>
      <w:proofErr w:type="spellStart"/>
      <w:r>
        <w:t>darumb</w:t>
      </w:r>
      <w:proofErr w:type="spellEnd"/>
      <w:r>
        <w:t xml:space="preserve"> ein grausame </w:t>
      </w:r>
      <w:proofErr w:type="spellStart"/>
      <w:r>
        <w:t>zerrüttung</w:t>
      </w:r>
      <w:proofErr w:type="spellEnd"/>
      <w:r>
        <w:t xml:space="preserve"> in der Kirchen Christi anrichten thut, daß man den leib und das </w:t>
      </w:r>
      <w:proofErr w:type="spellStart"/>
      <w:r>
        <w:t>blut</w:t>
      </w:r>
      <w:proofErr w:type="spellEnd"/>
      <w:r>
        <w:t xml:space="preserve"> Christi im </w:t>
      </w:r>
      <w:proofErr w:type="spellStart"/>
      <w:r>
        <w:t>Abendmal</w:t>
      </w:r>
      <w:proofErr w:type="spellEnd"/>
      <w:r>
        <w:t xml:space="preserve">, natürlich, </w:t>
      </w:r>
      <w:proofErr w:type="spellStart"/>
      <w:r>
        <w:t>wesendlich</w:t>
      </w:r>
      <w:proofErr w:type="spellEnd"/>
      <w:r>
        <w:t xml:space="preserve"> ec. mit dem leiblichen Mund </w:t>
      </w:r>
      <w:proofErr w:type="spellStart"/>
      <w:r>
        <w:t>wil</w:t>
      </w:r>
      <w:proofErr w:type="spellEnd"/>
      <w:r>
        <w:t xml:space="preserve"> essen und </w:t>
      </w:r>
      <w:proofErr w:type="spellStart"/>
      <w:r>
        <w:t>trincken</w:t>
      </w:r>
      <w:proofErr w:type="spellEnd"/>
      <w:r>
        <w:t xml:space="preserve">: Und die solches nicht glauben und bekennen wollen, auch mit unverletztem Gewissen nicht glauben können, müssen </w:t>
      </w:r>
      <w:proofErr w:type="spellStart"/>
      <w:r>
        <w:t>Sacramentschender</w:t>
      </w:r>
      <w:proofErr w:type="spellEnd"/>
      <w:r>
        <w:t xml:space="preserve">, und die </w:t>
      </w:r>
      <w:proofErr w:type="spellStart"/>
      <w:r>
        <w:t>ärgesten</w:t>
      </w:r>
      <w:proofErr w:type="spellEnd"/>
      <w:r>
        <w:t xml:space="preserve"> </w:t>
      </w:r>
      <w:proofErr w:type="spellStart"/>
      <w:r>
        <w:t>Gotteslesterer</w:t>
      </w:r>
      <w:proofErr w:type="spellEnd"/>
      <w:r>
        <w:t xml:space="preserve"> sein) </w:t>
      </w:r>
      <w:proofErr w:type="spellStart"/>
      <w:r>
        <w:t>sonder</w:t>
      </w:r>
      <w:proofErr w:type="spellEnd"/>
      <w:r>
        <w:t xml:space="preserve"> viel mehr seinen leib, der am </w:t>
      </w:r>
      <w:proofErr w:type="spellStart"/>
      <w:r>
        <w:t>volgenden</w:t>
      </w:r>
      <w:proofErr w:type="spellEnd"/>
      <w:r>
        <w:t xml:space="preserve"> tag, ans Creutz genagelt, und sein </w:t>
      </w:r>
      <w:proofErr w:type="spellStart"/>
      <w:r>
        <w:t>blut</w:t>
      </w:r>
      <w:proofErr w:type="spellEnd"/>
      <w:r>
        <w:t xml:space="preserve">, welches allererst vergossen werden sollte, zu essen und zu </w:t>
      </w:r>
      <w:proofErr w:type="spellStart"/>
      <w:r>
        <w:t>trincken</w:t>
      </w:r>
      <w:proofErr w:type="spellEnd"/>
      <w:r>
        <w:t xml:space="preserve">, befohlen habe, wie des HERRN Christi </w:t>
      </w:r>
      <w:proofErr w:type="spellStart"/>
      <w:r>
        <w:t>wort</w:t>
      </w:r>
      <w:proofErr w:type="spellEnd"/>
      <w:r>
        <w:t xml:space="preserve"> genugsam zu erkennen geben: So hat es </w:t>
      </w:r>
      <w:proofErr w:type="spellStart"/>
      <w:r>
        <w:t>bey</w:t>
      </w:r>
      <w:proofErr w:type="spellEnd"/>
      <w:r>
        <w:t xml:space="preserve"> uns keinen </w:t>
      </w:r>
      <w:proofErr w:type="spellStart"/>
      <w:r>
        <w:t>zweiffel</w:t>
      </w:r>
      <w:proofErr w:type="spellEnd"/>
      <w:r>
        <w:t xml:space="preserve">, daß die Jünger </w:t>
      </w:r>
      <w:proofErr w:type="spellStart"/>
      <w:r>
        <w:t>zuvorhin</w:t>
      </w:r>
      <w:proofErr w:type="spellEnd"/>
      <w:r>
        <w:t xml:space="preserve"> zu Capernaum, genugsam </w:t>
      </w:r>
      <w:proofErr w:type="spellStart"/>
      <w:r>
        <w:t>bericht</w:t>
      </w:r>
      <w:proofErr w:type="spellEnd"/>
      <w:r>
        <w:t xml:space="preserve"> eingenommen hatten, wie es mit dem essen seines </w:t>
      </w:r>
      <w:proofErr w:type="spellStart"/>
      <w:r>
        <w:t>leibs</w:t>
      </w:r>
      <w:proofErr w:type="spellEnd"/>
      <w:r>
        <w:t xml:space="preserve"> , und </w:t>
      </w:r>
      <w:proofErr w:type="spellStart"/>
      <w:r>
        <w:t>trincken</w:t>
      </w:r>
      <w:proofErr w:type="spellEnd"/>
      <w:r>
        <w:t xml:space="preserve"> seines </w:t>
      </w:r>
      <w:proofErr w:type="spellStart"/>
      <w:r>
        <w:t>bluts</w:t>
      </w:r>
      <w:proofErr w:type="spellEnd"/>
      <w:r>
        <w:t xml:space="preserve">, ein </w:t>
      </w:r>
      <w:proofErr w:type="spellStart"/>
      <w:r>
        <w:t>gelegenheit</w:t>
      </w:r>
      <w:proofErr w:type="spellEnd"/>
      <w:r>
        <w:t xml:space="preserve">, daß sie nicht </w:t>
      </w:r>
      <w:proofErr w:type="spellStart"/>
      <w:r>
        <w:t>ursach</w:t>
      </w:r>
      <w:proofErr w:type="spellEnd"/>
      <w:r>
        <w:t xml:space="preserve"> </w:t>
      </w:r>
      <w:proofErr w:type="spellStart"/>
      <w:r>
        <w:t>hetten</w:t>
      </w:r>
      <w:proofErr w:type="spellEnd"/>
      <w:r>
        <w:t xml:space="preserve">, mit dem wenigsten zu </w:t>
      </w:r>
      <w:proofErr w:type="spellStart"/>
      <w:r>
        <w:t>zweiffeln</w:t>
      </w:r>
      <w:proofErr w:type="spellEnd"/>
      <w:r>
        <w:t xml:space="preserve">. Wie auch Petrus daselbst ein herrliche </w:t>
      </w:r>
      <w:proofErr w:type="spellStart"/>
      <w:r>
        <w:t>bekanntnuß</w:t>
      </w:r>
      <w:proofErr w:type="spellEnd"/>
      <w:r>
        <w:t xml:space="preserve"> thut, und spricht, HERR, Wo sollen </w:t>
      </w:r>
      <w:proofErr w:type="spellStart"/>
      <w:r>
        <w:t>wirhingehen</w:t>
      </w:r>
      <w:proofErr w:type="spellEnd"/>
      <w:r>
        <w:t xml:space="preserve">, du hast </w:t>
      </w:r>
      <w:proofErr w:type="spellStart"/>
      <w:r>
        <w:t>wort</w:t>
      </w:r>
      <w:proofErr w:type="spellEnd"/>
      <w:r>
        <w:t xml:space="preserve"> des ewigen </w:t>
      </w:r>
      <w:proofErr w:type="spellStart"/>
      <w:r>
        <w:t>lebens</w:t>
      </w:r>
      <w:proofErr w:type="spellEnd"/>
      <w:r>
        <w:t xml:space="preserve">, und wir haben geglaubt und erkannt, daß du bist Christus der Sohn des lebendigen Gottes. </w:t>
      </w:r>
    </w:p>
    <w:p w14:paraId="0F058AAF" w14:textId="77777777" w:rsidR="00BD464C" w:rsidRDefault="00BD464C" w:rsidP="00BD464C">
      <w:pPr>
        <w:pStyle w:val="StandardWeb"/>
      </w:pPr>
      <w:proofErr w:type="spellStart"/>
      <w:r>
        <w:t>Auß</w:t>
      </w:r>
      <w:proofErr w:type="spellEnd"/>
      <w:r>
        <w:t xml:space="preserve"> welchem </w:t>
      </w:r>
      <w:proofErr w:type="spellStart"/>
      <w:r>
        <w:t>bekanntnuß</w:t>
      </w:r>
      <w:proofErr w:type="spellEnd"/>
      <w:r>
        <w:t xml:space="preserve"> Petri, welches er nicht für sich selbst allein sondern im </w:t>
      </w:r>
      <w:proofErr w:type="spellStart"/>
      <w:r>
        <w:t>namen</w:t>
      </w:r>
      <w:proofErr w:type="spellEnd"/>
      <w:r>
        <w:t xml:space="preserve"> aller </w:t>
      </w:r>
      <w:proofErr w:type="spellStart"/>
      <w:r>
        <w:t>zwölff</w:t>
      </w:r>
      <w:proofErr w:type="spellEnd"/>
      <w:r>
        <w:t xml:space="preserve"> Aposteln, gethan, erscheinet, daß er, </w:t>
      </w:r>
      <w:proofErr w:type="spellStart"/>
      <w:r>
        <w:t>auß</w:t>
      </w:r>
      <w:proofErr w:type="spellEnd"/>
      <w:r>
        <w:t xml:space="preserve"> dieser predigt in Capernaum, genugsam und so viel </w:t>
      </w:r>
      <w:proofErr w:type="spellStart"/>
      <w:r>
        <w:t>berichts</w:t>
      </w:r>
      <w:proofErr w:type="spellEnd"/>
      <w:r>
        <w:t xml:space="preserve"> eingenommen, daß weder er, noch die andern </w:t>
      </w:r>
      <w:proofErr w:type="spellStart"/>
      <w:r>
        <w:t>eylff</w:t>
      </w:r>
      <w:proofErr w:type="spellEnd"/>
      <w:r>
        <w:t xml:space="preserve">, </w:t>
      </w:r>
      <w:proofErr w:type="spellStart"/>
      <w:r>
        <w:t>ursach</w:t>
      </w:r>
      <w:proofErr w:type="spellEnd"/>
      <w:r>
        <w:t xml:space="preserve"> </w:t>
      </w:r>
      <w:proofErr w:type="spellStart"/>
      <w:r>
        <w:t>hetten</w:t>
      </w:r>
      <w:proofErr w:type="spellEnd"/>
      <w:r>
        <w:t xml:space="preserve"> zu fragen, was der HERR Christus </w:t>
      </w:r>
      <w:proofErr w:type="spellStart"/>
      <w:r>
        <w:t>gemeinet</w:t>
      </w:r>
      <w:proofErr w:type="spellEnd"/>
      <w:r>
        <w:t xml:space="preserve"> mit solcher seiner </w:t>
      </w:r>
      <w:proofErr w:type="spellStart"/>
      <w:r>
        <w:t>einsatzung</w:t>
      </w:r>
      <w:proofErr w:type="spellEnd"/>
      <w:r>
        <w:t xml:space="preserve">. </w:t>
      </w:r>
    </w:p>
    <w:p w14:paraId="62A623CE" w14:textId="77777777" w:rsidR="00BD464C" w:rsidRDefault="00BD464C" w:rsidP="00BD464C">
      <w:pPr>
        <w:pStyle w:val="StandardWeb"/>
      </w:pPr>
      <w:proofErr w:type="spellStart"/>
      <w:r>
        <w:t>Derwegen</w:t>
      </w:r>
      <w:proofErr w:type="spellEnd"/>
      <w:r>
        <w:t xml:space="preserve">, so glauben und bekennen wir, das in dem </w:t>
      </w:r>
      <w:proofErr w:type="spellStart"/>
      <w:r>
        <w:t>heyligen</w:t>
      </w:r>
      <w:proofErr w:type="spellEnd"/>
      <w:r>
        <w:t xml:space="preserve"> Nachtmahl unsers HERRN Jesu Christi, da es nach seiner selbst </w:t>
      </w:r>
      <w:proofErr w:type="spellStart"/>
      <w:r>
        <w:t>einsatzung</w:t>
      </w:r>
      <w:proofErr w:type="spellEnd"/>
      <w:r>
        <w:t xml:space="preserve"> gehalten würdet, den </w:t>
      </w:r>
      <w:proofErr w:type="spellStart"/>
      <w:r>
        <w:t>Glaubigen</w:t>
      </w:r>
      <w:proofErr w:type="spellEnd"/>
      <w:r>
        <w:t xml:space="preserve"> (welchen </w:t>
      </w:r>
      <w:proofErr w:type="spellStart"/>
      <w:r>
        <w:t>diß</w:t>
      </w:r>
      <w:proofErr w:type="spellEnd"/>
      <w:r>
        <w:t xml:space="preserve"> </w:t>
      </w:r>
      <w:proofErr w:type="spellStart"/>
      <w:r>
        <w:t>Abendmal</w:t>
      </w:r>
      <w:proofErr w:type="spellEnd"/>
      <w:r>
        <w:t xml:space="preserve"> allein verordnet ist) so </w:t>
      </w:r>
      <w:proofErr w:type="spellStart"/>
      <w:r>
        <w:t>wol</w:t>
      </w:r>
      <w:proofErr w:type="spellEnd"/>
      <w:r>
        <w:t xml:space="preserve"> als den Jüngern im ersten </w:t>
      </w:r>
      <w:proofErr w:type="spellStart"/>
      <w:r>
        <w:t>Abendmal</w:t>
      </w:r>
      <w:proofErr w:type="spellEnd"/>
      <w:r>
        <w:t xml:space="preserve">, der </w:t>
      </w:r>
      <w:proofErr w:type="spellStart"/>
      <w:r>
        <w:t>ware</w:t>
      </w:r>
      <w:proofErr w:type="spellEnd"/>
      <w:r>
        <w:t xml:space="preserve"> hingegebene und </w:t>
      </w:r>
      <w:proofErr w:type="spellStart"/>
      <w:r>
        <w:t>gecreuzigte</w:t>
      </w:r>
      <w:proofErr w:type="spellEnd"/>
      <w:r>
        <w:t xml:space="preserve"> leib Christi, mit allen seinen </w:t>
      </w:r>
      <w:proofErr w:type="spellStart"/>
      <w:r>
        <w:t>Himlischen</w:t>
      </w:r>
      <w:proofErr w:type="spellEnd"/>
      <w:r>
        <w:t xml:space="preserve"> schätzen und Gütern, die er durch seinen todt, den seinen erworben hat, </w:t>
      </w:r>
      <w:proofErr w:type="spellStart"/>
      <w:r>
        <w:t>jren</w:t>
      </w:r>
      <w:proofErr w:type="spellEnd"/>
      <w:r>
        <w:t xml:space="preserve"> </w:t>
      </w:r>
      <w:proofErr w:type="spellStart"/>
      <w:r>
        <w:t>hungerigen</w:t>
      </w:r>
      <w:proofErr w:type="spellEnd"/>
      <w:r>
        <w:t xml:space="preserve"> Seelen zu einer </w:t>
      </w:r>
      <w:proofErr w:type="spellStart"/>
      <w:r>
        <w:t>speiß</w:t>
      </w:r>
      <w:proofErr w:type="spellEnd"/>
      <w:r>
        <w:t xml:space="preserve">, und sein </w:t>
      </w:r>
      <w:proofErr w:type="spellStart"/>
      <w:r>
        <w:t>blut</w:t>
      </w:r>
      <w:proofErr w:type="spellEnd"/>
      <w:r>
        <w:t xml:space="preserve">, welches er zur </w:t>
      </w:r>
      <w:proofErr w:type="spellStart"/>
      <w:r>
        <w:t>vergebung</w:t>
      </w:r>
      <w:proofErr w:type="spellEnd"/>
      <w:r>
        <w:t xml:space="preserve"> der </w:t>
      </w:r>
      <w:proofErr w:type="spellStart"/>
      <w:r>
        <w:t>sünden</w:t>
      </w:r>
      <w:proofErr w:type="spellEnd"/>
      <w:r>
        <w:t xml:space="preserve"> vergossen hat, zu einem </w:t>
      </w:r>
      <w:proofErr w:type="spellStart"/>
      <w:r>
        <w:t>tranck</w:t>
      </w:r>
      <w:proofErr w:type="spellEnd"/>
      <w:r>
        <w:t xml:space="preserve">, von Christo selbst </w:t>
      </w:r>
      <w:proofErr w:type="spellStart"/>
      <w:r>
        <w:t>uberreicht</w:t>
      </w:r>
      <w:proofErr w:type="spellEnd"/>
      <w:r>
        <w:t xml:space="preserve"> und gegeben werde. Und so wenig seine Jünger damals gehindert hat, </w:t>
      </w:r>
      <w:proofErr w:type="spellStart"/>
      <w:r>
        <w:t>distantia</w:t>
      </w:r>
      <w:proofErr w:type="spellEnd"/>
      <w:r>
        <w:t xml:space="preserve"> temporis, das ist, der </w:t>
      </w:r>
      <w:proofErr w:type="spellStart"/>
      <w:r>
        <w:t>underschied</w:t>
      </w:r>
      <w:proofErr w:type="spellEnd"/>
      <w:r>
        <w:t xml:space="preserve"> der zeit, </w:t>
      </w:r>
      <w:proofErr w:type="spellStart"/>
      <w:r>
        <w:t>nemlich</w:t>
      </w:r>
      <w:proofErr w:type="spellEnd"/>
      <w:r>
        <w:t xml:space="preserve">, daß er seinen Leib noch nicht hingegeben und </w:t>
      </w:r>
      <w:proofErr w:type="spellStart"/>
      <w:r>
        <w:t>creutzigen</w:t>
      </w:r>
      <w:proofErr w:type="spellEnd"/>
      <w:r>
        <w:t xml:space="preserve"> lassen, und sein Blut noch nicht vergossen </w:t>
      </w:r>
      <w:proofErr w:type="spellStart"/>
      <w:r>
        <w:t>hette</w:t>
      </w:r>
      <w:proofErr w:type="spellEnd"/>
      <w:r>
        <w:t xml:space="preserve">, Jedoch sie die Jünger nach dem </w:t>
      </w:r>
      <w:proofErr w:type="spellStart"/>
      <w:r>
        <w:t>befelch</w:t>
      </w:r>
      <w:proofErr w:type="spellEnd"/>
      <w:r>
        <w:t xml:space="preserve"> Christi, seinen waren, natürlichen Menschlichen leib, welcher von der </w:t>
      </w:r>
      <w:proofErr w:type="spellStart"/>
      <w:r>
        <w:t>ewigkeuscchen</w:t>
      </w:r>
      <w:proofErr w:type="spellEnd"/>
      <w:r>
        <w:t xml:space="preserve"> </w:t>
      </w:r>
      <w:proofErr w:type="spellStart"/>
      <w:r>
        <w:t>Jungfrawen</w:t>
      </w:r>
      <w:proofErr w:type="spellEnd"/>
      <w:r>
        <w:t xml:space="preserve"> Maria geboren war, und für sie allererst </w:t>
      </w:r>
      <w:proofErr w:type="spellStart"/>
      <w:r>
        <w:t>solte</w:t>
      </w:r>
      <w:proofErr w:type="spellEnd"/>
      <w:r>
        <w:t xml:space="preserve"> hingegeben werden, und sein </w:t>
      </w:r>
      <w:proofErr w:type="spellStart"/>
      <w:r>
        <w:t>warhafftiges</w:t>
      </w:r>
      <w:proofErr w:type="spellEnd"/>
      <w:r>
        <w:t xml:space="preserve"> Blut, welches für sie allererst </w:t>
      </w:r>
      <w:proofErr w:type="spellStart"/>
      <w:r>
        <w:t>solte</w:t>
      </w:r>
      <w:proofErr w:type="spellEnd"/>
      <w:r>
        <w:t xml:space="preserve"> vergossen werden, als </w:t>
      </w:r>
      <w:proofErr w:type="spellStart"/>
      <w:r>
        <w:t>were</w:t>
      </w:r>
      <w:proofErr w:type="spellEnd"/>
      <w:r>
        <w:t xml:space="preserve"> es schon für sie gegeben und vergossen, </w:t>
      </w:r>
      <w:proofErr w:type="spellStart"/>
      <w:r>
        <w:t>assen</w:t>
      </w:r>
      <w:proofErr w:type="spellEnd"/>
      <w:r>
        <w:t xml:space="preserve"> und </w:t>
      </w:r>
      <w:proofErr w:type="spellStart"/>
      <w:r>
        <w:t>truncken</w:t>
      </w:r>
      <w:proofErr w:type="spellEnd"/>
      <w:r>
        <w:t xml:space="preserve">: So wenig hindert auch uns und alle </w:t>
      </w:r>
      <w:proofErr w:type="spellStart"/>
      <w:r>
        <w:t>Glaubigen</w:t>
      </w:r>
      <w:proofErr w:type="spellEnd"/>
      <w:r>
        <w:t xml:space="preserve">, </w:t>
      </w:r>
      <w:proofErr w:type="spellStart"/>
      <w:r>
        <w:t>distantia</w:t>
      </w:r>
      <w:proofErr w:type="spellEnd"/>
      <w:r>
        <w:t xml:space="preserve"> loci, Das ist, der </w:t>
      </w:r>
      <w:proofErr w:type="spellStart"/>
      <w:r>
        <w:t>underschied</w:t>
      </w:r>
      <w:proofErr w:type="spellEnd"/>
      <w:r>
        <w:t xml:space="preserve"> des </w:t>
      </w:r>
      <w:proofErr w:type="spellStart"/>
      <w:r>
        <w:t>orts</w:t>
      </w:r>
      <w:proofErr w:type="spellEnd"/>
      <w:r>
        <w:t xml:space="preserve">, daß wir mit den lieben Aposteln nach des HERRN Institution, solchen leib Christi essen, und sein </w:t>
      </w:r>
      <w:proofErr w:type="spellStart"/>
      <w:r>
        <w:t>blut</w:t>
      </w:r>
      <w:proofErr w:type="spellEnd"/>
      <w:r>
        <w:t xml:space="preserve"> </w:t>
      </w:r>
      <w:proofErr w:type="spellStart"/>
      <w:r>
        <w:t>trincken</w:t>
      </w:r>
      <w:proofErr w:type="spellEnd"/>
      <w:r>
        <w:t xml:space="preserve">, Ob </w:t>
      </w:r>
      <w:proofErr w:type="spellStart"/>
      <w:r>
        <w:t>wol</w:t>
      </w:r>
      <w:proofErr w:type="spellEnd"/>
      <w:r>
        <w:t xml:space="preserve"> er der HERR Christus, mit demselbigen seinem natürlichen leib, nunmehr nicht </w:t>
      </w:r>
      <w:proofErr w:type="spellStart"/>
      <w:r>
        <w:t>alhie</w:t>
      </w:r>
      <w:proofErr w:type="spellEnd"/>
      <w:r>
        <w:t xml:space="preserve"> </w:t>
      </w:r>
      <w:proofErr w:type="spellStart"/>
      <w:r>
        <w:t>auff</w:t>
      </w:r>
      <w:proofErr w:type="spellEnd"/>
      <w:r>
        <w:t xml:space="preserve"> Erden, sondern im Himmel zu der Rechten Gottes seines Himmlischen Vatters sitzet, von dannen er kommen wird, zu richten die Lebendigen und Todten, Wie die </w:t>
      </w:r>
      <w:proofErr w:type="spellStart"/>
      <w:r>
        <w:t>Artickel</w:t>
      </w:r>
      <w:proofErr w:type="spellEnd"/>
      <w:r>
        <w:t xml:space="preserve"> unsers Christlichen Glaubens lehren und </w:t>
      </w:r>
      <w:proofErr w:type="spellStart"/>
      <w:r>
        <w:t>außweisen</w:t>
      </w:r>
      <w:proofErr w:type="spellEnd"/>
      <w:r>
        <w:t xml:space="preserve">. </w:t>
      </w:r>
      <w:proofErr w:type="spellStart"/>
      <w:r>
        <w:t>Bedörffen</w:t>
      </w:r>
      <w:proofErr w:type="spellEnd"/>
      <w:r>
        <w:t xml:space="preserve"> </w:t>
      </w:r>
      <w:proofErr w:type="spellStart"/>
      <w:r>
        <w:t>alhie</w:t>
      </w:r>
      <w:proofErr w:type="spellEnd"/>
      <w:r>
        <w:t xml:space="preserve"> nicht der frage, Ob er, mit </w:t>
      </w:r>
      <w:proofErr w:type="spellStart"/>
      <w:r>
        <w:t>demselbigen</w:t>
      </w:r>
      <w:proofErr w:type="spellEnd"/>
      <w:r>
        <w:t xml:space="preserve"> </w:t>
      </w:r>
      <w:proofErr w:type="spellStart"/>
      <w:r>
        <w:t>sienem</w:t>
      </w:r>
      <w:proofErr w:type="spellEnd"/>
      <w:r>
        <w:t xml:space="preserve"> natürlichen leib, leidlich </w:t>
      </w:r>
      <w:proofErr w:type="spellStart"/>
      <w:r>
        <w:t>auff</w:t>
      </w:r>
      <w:proofErr w:type="spellEnd"/>
      <w:r>
        <w:t xml:space="preserve"> Erden so </w:t>
      </w:r>
      <w:proofErr w:type="spellStart"/>
      <w:r>
        <w:t>wol</w:t>
      </w:r>
      <w:proofErr w:type="spellEnd"/>
      <w:r>
        <w:t xml:space="preserve">, als bei dem ersten </w:t>
      </w:r>
      <w:proofErr w:type="spellStart"/>
      <w:r>
        <w:t>Abendmal</w:t>
      </w:r>
      <w:proofErr w:type="spellEnd"/>
      <w:r>
        <w:t xml:space="preserve"> </w:t>
      </w:r>
      <w:proofErr w:type="spellStart"/>
      <w:r>
        <w:t>bey</w:t>
      </w:r>
      <w:proofErr w:type="spellEnd"/>
      <w:r>
        <w:t xml:space="preserve"> seinen Jüngern, also auch </w:t>
      </w:r>
      <w:proofErr w:type="spellStart"/>
      <w:r>
        <w:t>bey</w:t>
      </w:r>
      <w:proofErr w:type="spellEnd"/>
      <w:r>
        <w:t xml:space="preserve"> uns in unserm </w:t>
      </w:r>
      <w:proofErr w:type="spellStart"/>
      <w:r>
        <w:t>Nachtmal</w:t>
      </w:r>
      <w:proofErr w:type="spellEnd"/>
      <w:r>
        <w:t xml:space="preserve">, gegenwertig sein </w:t>
      </w:r>
      <w:proofErr w:type="spellStart"/>
      <w:r>
        <w:t>könde</w:t>
      </w:r>
      <w:proofErr w:type="spellEnd"/>
      <w:r>
        <w:t xml:space="preserve">, sonder ist uns genug, daß wir </w:t>
      </w:r>
      <w:proofErr w:type="spellStart"/>
      <w:r>
        <w:t>auß</w:t>
      </w:r>
      <w:proofErr w:type="spellEnd"/>
      <w:r>
        <w:t xml:space="preserve"> seinem </w:t>
      </w:r>
      <w:proofErr w:type="spellStart"/>
      <w:r>
        <w:t>wort</w:t>
      </w:r>
      <w:proofErr w:type="spellEnd"/>
      <w:r>
        <w:t xml:space="preserve"> wissen, daß er, mit solchem seinem Leib, weder sichtbar noch unsichtbar, weder </w:t>
      </w:r>
      <w:proofErr w:type="spellStart"/>
      <w:r>
        <w:t>begreifflich</w:t>
      </w:r>
      <w:proofErr w:type="spellEnd"/>
      <w:r>
        <w:t xml:space="preserve">, noch </w:t>
      </w:r>
      <w:proofErr w:type="spellStart"/>
      <w:r>
        <w:t>unbegreifflich</w:t>
      </w:r>
      <w:proofErr w:type="spellEnd"/>
      <w:r>
        <w:t xml:space="preserve"> </w:t>
      </w:r>
      <w:proofErr w:type="spellStart"/>
      <w:r>
        <w:t>auff</w:t>
      </w:r>
      <w:proofErr w:type="spellEnd"/>
      <w:r>
        <w:t xml:space="preserve"> Erden nicht sein </w:t>
      </w:r>
      <w:proofErr w:type="spellStart"/>
      <w:r>
        <w:t>wil</w:t>
      </w:r>
      <w:proofErr w:type="spellEnd"/>
      <w:r>
        <w:t xml:space="preserve">: Desto weniger nicht, ist er, als ein </w:t>
      </w:r>
      <w:proofErr w:type="spellStart"/>
      <w:r>
        <w:t>Allmechtiger</w:t>
      </w:r>
      <w:proofErr w:type="spellEnd"/>
      <w:r>
        <w:t xml:space="preserve"> Sohn Gottes, zu aller zeit, und an allen orten, mit seiner </w:t>
      </w:r>
      <w:proofErr w:type="spellStart"/>
      <w:r>
        <w:t>gnaden</w:t>
      </w:r>
      <w:proofErr w:type="spellEnd"/>
      <w:r>
        <w:t xml:space="preserve">, und </w:t>
      </w:r>
      <w:proofErr w:type="spellStart"/>
      <w:r>
        <w:t>heyligen</w:t>
      </w:r>
      <w:proofErr w:type="spellEnd"/>
      <w:r>
        <w:t xml:space="preserve"> Geist bei den seinen, </w:t>
      </w:r>
      <w:proofErr w:type="spellStart"/>
      <w:r>
        <w:t>fürnemlich</w:t>
      </w:r>
      <w:proofErr w:type="spellEnd"/>
      <w:r>
        <w:t xml:space="preserve"> aber </w:t>
      </w:r>
      <w:proofErr w:type="spellStart"/>
      <w:r>
        <w:t>bey</w:t>
      </w:r>
      <w:proofErr w:type="spellEnd"/>
      <w:r>
        <w:t xml:space="preserve"> seinem </w:t>
      </w:r>
      <w:proofErr w:type="spellStart"/>
      <w:r>
        <w:t>heyligen</w:t>
      </w:r>
      <w:proofErr w:type="spellEnd"/>
      <w:r>
        <w:t xml:space="preserve"> </w:t>
      </w:r>
      <w:proofErr w:type="spellStart"/>
      <w:r>
        <w:t>Abendmal</w:t>
      </w:r>
      <w:proofErr w:type="spellEnd"/>
      <w:r>
        <w:t xml:space="preserve">, da er der Würth, und die </w:t>
      </w:r>
      <w:proofErr w:type="spellStart"/>
      <w:r>
        <w:t>speiß</w:t>
      </w:r>
      <w:proofErr w:type="spellEnd"/>
      <w:r>
        <w:t xml:space="preserve"> ist. Und wie der Kirchendiener die hochwürdigen </w:t>
      </w:r>
      <w:proofErr w:type="spellStart"/>
      <w:r>
        <w:t>Sacramenta</w:t>
      </w:r>
      <w:proofErr w:type="spellEnd"/>
      <w:r>
        <w:t xml:space="preserve">, </w:t>
      </w:r>
      <w:proofErr w:type="spellStart"/>
      <w:r>
        <w:t>sigilla</w:t>
      </w:r>
      <w:proofErr w:type="spellEnd"/>
      <w:r>
        <w:t xml:space="preserve"> und zeigen, das </w:t>
      </w:r>
      <w:proofErr w:type="spellStart"/>
      <w:r>
        <w:t>heylig</w:t>
      </w:r>
      <w:proofErr w:type="spellEnd"/>
      <w:r>
        <w:t xml:space="preserve"> Brot und </w:t>
      </w:r>
      <w:proofErr w:type="spellStart"/>
      <w:r>
        <w:t>Trinckgeschirr</w:t>
      </w:r>
      <w:proofErr w:type="spellEnd"/>
      <w:r>
        <w:t xml:space="preserve"> des HERRN </w:t>
      </w:r>
      <w:proofErr w:type="spellStart"/>
      <w:r>
        <w:t>außtheylt</w:t>
      </w:r>
      <w:proofErr w:type="spellEnd"/>
      <w:r>
        <w:t xml:space="preserve">, also </w:t>
      </w:r>
      <w:proofErr w:type="spellStart"/>
      <w:r>
        <w:t>theylet</w:t>
      </w:r>
      <w:proofErr w:type="spellEnd"/>
      <w:r>
        <w:t xml:space="preserve"> er der HERR seinen gläubigen sich selbst mit, zu einer </w:t>
      </w:r>
      <w:proofErr w:type="spellStart"/>
      <w:r>
        <w:t>speiß</w:t>
      </w:r>
      <w:proofErr w:type="spellEnd"/>
      <w:r>
        <w:t xml:space="preserve"> und </w:t>
      </w:r>
      <w:proofErr w:type="spellStart"/>
      <w:r>
        <w:t>tranck</w:t>
      </w:r>
      <w:proofErr w:type="spellEnd"/>
      <w:r>
        <w:t xml:space="preserve">, </w:t>
      </w:r>
      <w:proofErr w:type="spellStart"/>
      <w:r>
        <w:t>nit</w:t>
      </w:r>
      <w:proofErr w:type="spellEnd"/>
      <w:r>
        <w:t xml:space="preserve"> dem zeitlichen leben, wie die heiligen </w:t>
      </w:r>
      <w:proofErr w:type="spellStart"/>
      <w:r>
        <w:t>zeichen</w:t>
      </w:r>
      <w:proofErr w:type="spellEnd"/>
      <w:r>
        <w:t xml:space="preserve">, Wein und Brot, </w:t>
      </w:r>
      <w:proofErr w:type="spellStart"/>
      <w:r>
        <w:t>sonsten</w:t>
      </w:r>
      <w:proofErr w:type="spellEnd"/>
      <w:r>
        <w:t xml:space="preserve"> des Menschen </w:t>
      </w:r>
      <w:proofErr w:type="spellStart"/>
      <w:r>
        <w:t>warhafftige</w:t>
      </w:r>
      <w:proofErr w:type="spellEnd"/>
      <w:r>
        <w:t xml:space="preserve"> </w:t>
      </w:r>
      <w:proofErr w:type="spellStart"/>
      <w:r>
        <w:t>speiß</w:t>
      </w:r>
      <w:proofErr w:type="spellEnd"/>
      <w:r>
        <w:t xml:space="preserve"> und </w:t>
      </w:r>
      <w:proofErr w:type="spellStart"/>
      <w:r>
        <w:t>tranck</w:t>
      </w:r>
      <w:proofErr w:type="spellEnd"/>
      <w:r>
        <w:t xml:space="preserve"> </w:t>
      </w:r>
      <w:proofErr w:type="spellStart"/>
      <w:r>
        <w:t>seyen</w:t>
      </w:r>
      <w:proofErr w:type="spellEnd"/>
      <w:r>
        <w:t xml:space="preserve">, sondern viel mehr </w:t>
      </w:r>
      <w:proofErr w:type="spellStart"/>
      <w:r>
        <w:t>iren</w:t>
      </w:r>
      <w:proofErr w:type="spellEnd"/>
      <w:r>
        <w:t xml:space="preserve"> </w:t>
      </w:r>
      <w:proofErr w:type="spellStart"/>
      <w:r>
        <w:t>hungerigen</w:t>
      </w:r>
      <w:proofErr w:type="spellEnd"/>
      <w:r>
        <w:t xml:space="preserve"> und durstigen, das ist, mitten, und mit </w:t>
      </w:r>
      <w:proofErr w:type="spellStart"/>
      <w:r>
        <w:t>erkanntnuß</w:t>
      </w:r>
      <w:proofErr w:type="spellEnd"/>
      <w:r>
        <w:t xml:space="preserve"> ihrer </w:t>
      </w:r>
      <w:proofErr w:type="spellStart"/>
      <w:r>
        <w:t>sünden</w:t>
      </w:r>
      <w:proofErr w:type="spellEnd"/>
      <w:r>
        <w:t xml:space="preserve">, und des </w:t>
      </w:r>
      <w:proofErr w:type="spellStart"/>
      <w:r>
        <w:t>zorns</w:t>
      </w:r>
      <w:proofErr w:type="spellEnd"/>
      <w:r>
        <w:t xml:space="preserve"> Gottes, zerschlagenen Seelen, zu einer </w:t>
      </w:r>
      <w:proofErr w:type="spellStart"/>
      <w:r>
        <w:t>speiß</w:t>
      </w:r>
      <w:proofErr w:type="spellEnd"/>
      <w:r>
        <w:t xml:space="preserve"> und </w:t>
      </w:r>
      <w:proofErr w:type="spellStart"/>
      <w:r>
        <w:t>tranck</w:t>
      </w:r>
      <w:proofErr w:type="spellEnd"/>
      <w:r>
        <w:t xml:space="preserve"> ins ewig und selig leben. </w:t>
      </w:r>
    </w:p>
    <w:p w14:paraId="1AB87393" w14:textId="77777777" w:rsidR="00BD464C" w:rsidRDefault="00BD464C" w:rsidP="00BD464C">
      <w:pPr>
        <w:pStyle w:val="StandardWeb"/>
      </w:pPr>
      <w:r>
        <w:t xml:space="preserve">Und ob gleich die frag vorfiele: Lieber wie </w:t>
      </w:r>
      <w:proofErr w:type="spellStart"/>
      <w:r>
        <w:t>kan</w:t>
      </w:r>
      <w:proofErr w:type="spellEnd"/>
      <w:r>
        <w:t xml:space="preserve"> Christus der HERR, demnach er mit seinem </w:t>
      </w:r>
      <w:proofErr w:type="spellStart"/>
      <w:r>
        <w:t>LEib</w:t>
      </w:r>
      <w:proofErr w:type="spellEnd"/>
      <w:r>
        <w:t xml:space="preserve"> droben im Himmel, wir aber allhie </w:t>
      </w:r>
      <w:proofErr w:type="spellStart"/>
      <w:r>
        <w:t>auff</w:t>
      </w:r>
      <w:proofErr w:type="spellEnd"/>
      <w:r>
        <w:t xml:space="preserve"> Erden </w:t>
      </w:r>
      <w:proofErr w:type="spellStart"/>
      <w:r>
        <w:t>seind</w:t>
      </w:r>
      <w:proofErr w:type="spellEnd"/>
      <w:r>
        <w:t xml:space="preserve">, uns mit demselbigen seinem Leib, speisen? So antworten wir mit dem </w:t>
      </w:r>
      <w:proofErr w:type="spellStart"/>
      <w:r>
        <w:t>heyligen</w:t>
      </w:r>
      <w:proofErr w:type="spellEnd"/>
      <w:r>
        <w:t xml:space="preserve"> Ambrosio: Ob wir </w:t>
      </w:r>
      <w:proofErr w:type="spellStart"/>
      <w:r>
        <w:t>wol</w:t>
      </w:r>
      <w:proofErr w:type="spellEnd"/>
      <w:r>
        <w:t xml:space="preserve"> mit unseren </w:t>
      </w:r>
      <w:proofErr w:type="spellStart"/>
      <w:r>
        <w:t>füssen</w:t>
      </w:r>
      <w:proofErr w:type="spellEnd"/>
      <w:r>
        <w:t xml:space="preserve"> allhie auf Erden, so </w:t>
      </w:r>
      <w:proofErr w:type="spellStart"/>
      <w:r>
        <w:t>seind</w:t>
      </w:r>
      <w:proofErr w:type="spellEnd"/>
      <w:r>
        <w:t xml:space="preserve"> wir jedoch mit dem Haupt im Himmel droben. Und mit S. Paulo, Wir </w:t>
      </w:r>
      <w:proofErr w:type="spellStart"/>
      <w:r>
        <w:t>seind</w:t>
      </w:r>
      <w:proofErr w:type="spellEnd"/>
      <w:r>
        <w:t xml:space="preserve"> durch einen Geist zu einem leib </w:t>
      </w:r>
      <w:proofErr w:type="spellStart"/>
      <w:r>
        <w:t>getaufft</w:t>
      </w:r>
      <w:proofErr w:type="spellEnd"/>
      <w:r>
        <w:t xml:space="preserve">, und </w:t>
      </w:r>
      <w:proofErr w:type="spellStart"/>
      <w:r>
        <w:t>seind</w:t>
      </w:r>
      <w:proofErr w:type="spellEnd"/>
      <w:r>
        <w:t xml:space="preserve"> alle zu einem Geist </w:t>
      </w:r>
      <w:proofErr w:type="spellStart"/>
      <w:r>
        <w:t>getrenckt</w:t>
      </w:r>
      <w:proofErr w:type="spellEnd"/>
      <w:r>
        <w:t xml:space="preserve">. In diesem unserm </w:t>
      </w:r>
      <w:proofErr w:type="spellStart"/>
      <w:r>
        <w:t>bekanntnuß</w:t>
      </w:r>
      <w:proofErr w:type="spellEnd"/>
      <w:r>
        <w:t xml:space="preserve">, thun wir uns </w:t>
      </w:r>
      <w:proofErr w:type="spellStart"/>
      <w:r>
        <w:t>auff</w:t>
      </w:r>
      <w:proofErr w:type="spellEnd"/>
      <w:r>
        <w:t xml:space="preserve"> die </w:t>
      </w:r>
      <w:proofErr w:type="spellStart"/>
      <w:r>
        <w:t>heylige</w:t>
      </w:r>
      <w:proofErr w:type="spellEnd"/>
      <w:r>
        <w:t xml:space="preserve"> Göttliche </w:t>
      </w:r>
      <w:proofErr w:type="spellStart"/>
      <w:r>
        <w:t>schrifft</w:t>
      </w:r>
      <w:proofErr w:type="spellEnd"/>
      <w:r>
        <w:t xml:space="preserve">, altes und </w:t>
      </w:r>
      <w:proofErr w:type="spellStart"/>
      <w:r>
        <w:t>newes</w:t>
      </w:r>
      <w:proofErr w:type="spellEnd"/>
      <w:r>
        <w:t xml:space="preserve"> Testaments </w:t>
      </w:r>
      <w:proofErr w:type="spellStart"/>
      <w:r>
        <w:t>referiren</w:t>
      </w:r>
      <w:proofErr w:type="spellEnd"/>
      <w:r>
        <w:t xml:space="preserve"> und ziehen, Und bekennen </w:t>
      </w:r>
      <w:proofErr w:type="spellStart"/>
      <w:r>
        <w:t>hiemit</w:t>
      </w:r>
      <w:proofErr w:type="spellEnd"/>
      <w:r>
        <w:t xml:space="preserve"> </w:t>
      </w:r>
      <w:proofErr w:type="spellStart"/>
      <w:r>
        <w:t>frey</w:t>
      </w:r>
      <w:proofErr w:type="spellEnd"/>
      <w:r>
        <w:t xml:space="preserve"> rund vor Gottes Angesicht, dem niemand liegen </w:t>
      </w:r>
      <w:proofErr w:type="spellStart"/>
      <w:r>
        <w:t>kan</w:t>
      </w:r>
      <w:proofErr w:type="spellEnd"/>
      <w:r>
        <w:t xml:space="preserve">, daß </w:t>
      </w:r>
      <w:proofErr w:type="spellStart"/>
      <w:r>
        <w:t>wirs</w:t>
      </w:r>
      <w:proofErr w:type="spellEnd"/>
      <w:r>
        <w:t xml:space="preserve"> </w:t>
      </w:r>
      <w:proofErr w:type="spellStart"/>
      <w:r>
        <w:t>unzweiffenlich</w:t>
      </w:r>
      <w:proofErr w:type="spellEnd"/>
      <w:r>
        <w:t xml:space="preserve"> dafür achten und halten, da wir von den hochheiligen </w:t>
      </w:r>
      <w:proofErr w:type="spellStart"/>
      <w:r>
        <w:t>Sacramenten</w:t>
      </w:r>
      <w:proofErr w:type="spellEnd"/>
      <w:r>
        <w:t xml:space="preserve">, anders </w:t>
      </w:r>
      <w:proofErr w:type="spellStart"/>
      <w:r>
        <w:t>glaubeten</w:t>
      </w:r>
      <w:proofErr w:type="spellEnd"/>
      <w:r>
        <w:t xml:space="preserve"> und hielten, daß wir die </w:t>
      </w:r>
      <w:proofErr w:type="spellStart"/>
      <w:r>
        <w:t>Articul</w:t>
      </w:r>
      <w:proofErr w:type="spellEnd"/>
      <w:r>
        <w:t xml:space="preserve"> unsers uralten wahren Christlichen Glauben, so viel an uns, </w:t>
      </w:r>
      <w:proofErr w:type="spellStart"/>
      <w:r>
        <w:t>umbstiessen</w:t>
      </w:r>
      <w:proofErr w:type="spellEnd"/>
      <w:r>
        <w:t xml:space="preserve">, und </w:t>
      </w:r>
      <w:proofErr w:type="spellStart"/>
      <w:r>
        <w:t>derwegen</w:t>
      </w:r>
      <w:proofErr w:type="spellEnd"/>
      <w:r>
        <w:t xml:space="preserve"> vor dem </w:t>
      </w:r>
      <w:proofErr w:type="spellStart"/>
      <w:r>
        <w:t>Richterstul</w:t>
      </w:r>
      <w:proofErr w:type="spellEnd"/>
      <w:r>
        <w:t xml:space="preserve"> Christi am jüngsten tag nicht würden bestehen können, dann weil wir in den </w:t>
      </w:r>
      <w:proofErr w:type="spellStart"/>
      <w:r>
        <w:t>Articuln</w:t>
      </w:r>
      <w:proofErr w:type="spellEnd"/>
      <w:r>
        <w:t xml:space="preserve"> unsers </w:t>
      </w:r>
      <w:proofErr w:type="spellStart"/>
      <w:r>
        <w:t>unzweifelten</w:t>
      </w:r>
      <w:proofErr w:type="spellEnd"/>
      <w:r>
        <w:t xml:space="preserve"> Christlichen </w:t>
      </w:r>
      <w:proofErr w:type="spellStart"/>
      <w:r>
        <w:t>glaubens</w:t>
      </w:r>
      <w:proofErr w:type="spellEnd"/>
      <w:r>
        <w:t xml:space="preserve"> bekennen, daß nur eine einige, ewige, </w:t>
      </w:r>
      <w:proofErr w:type="spellStart"/>
      <w:r>
        <w:t>Allmechtige</w:t>
      </w:r>
      <w:proofErr w:type="spellEnd"/>
      <w:r>
        <w:t xml:space="preserve">, </w:t>
      </w:r>
      <w:proofErr w:type="spellStart"/>
      <w:r>
        <w:t>unbegreiffliche</w:t>
      </w:r>
      <w:proofErr w:type="spellEnd"/>
      <w:r>
        <w:t xml:space="preserve"> Gottheit </w:t>
      </w:r>
      <w:proofErr w:type="spellStart"/>
      <w:r>
        <w:t>seye</w:t>
      </w:r>
      <w:proofErr w:type="spellEnd"/>
      <w:r>
        <w:t xml:space="preserve">, in </w:t>
      </w:r>
      <w:proofErr w:type="spellStart"/>
      <w:r>
        <w:t>dreyen</w:t>
      </w:r>
      <w:proofErr w:type="spellEnd"/>
      <w:r>
        <w:t xml:space="preserve"> Personen, die alle andere ding geschaffen, regiert und </w:t>
      </w:r>
      <w:proofErr w:type="spellStart"/>
      <w:r>
        <w:t>erhelt</w:t>
      </w:r>
      <w:proofErr w:type="spellEnd"/>
      <w:r>
        <w:t xml:space="preserve">, so muß </w:t>
      </w:r>
      <w:proofErr w:type="spellStart"/>
      <w:r>
        <w:t>ohn</w:t>
      </w:r>
      <w:proofErr w:type="spellEnd"/>
      <w:r>
        <w:t xml:space="preserve"> </w:t>
      </w:r>
      <w:proofErr w:type="spellStart"/>
      <w:r>
        <w:t>zweifel</w:t>
      </w:r>
      <w:proofErr w:type="spellEnd"/>
      <w:r>
        <w:t xml:space="preserve">, nicht wie von etlichen </w:t>
      </w:r>
      <w:proofErr w:type="spellStart"/>
      <w:r>
        <w:t>fürgeben</w:t>
      </w:r>
      <w:proofErr w:type="spellEnd"/>
      <w:r>
        <w:t xml:space="preserve"> wird, die Menschliche </w:t>
      </w:r>
      <w:proofErr w:type="spellStart"/>
      <w:r>
        <w:t>natur</w:t>
      </w:r>
      <w:proofErr w:type="spellEnd"/>
      <w:r>
        <w:t xml:space="preserve"> des Sohns Gottes unsers HERRN Christi, sonder der Mensch Christus, nach seiner Göttlichen Natur, </w:t>
      </w:r>
      <w:proofErr w:type="spellStart"/>
      <w:r>
        <w:t>allmechtig</w:t>
      </w:r>
      <w:proofErr w:type="spellEnd"/>
      <w:r>
        <w:t xml:space="preserve">, allenthalben gegenwertig und </w:t>
      </w:r>
      <w:proofErr w:type="spellStart"/>
      <w:r>
        <w:t>thetig</w:t>
      </w:r>
      <w:proofErr w:type="spellEnd"/>
      <w:r>
        <w:t xml:space="preserve"> sein. Hat auch der ewige eingeborne Sohn Gottes, </w:t>
      </w:r>
      <w:proofErr w:type="spellStart"/>
      <w:r>
        <w:t>auß</w:t>
      </w:r>
      <w:proofErr w:type="spellEnd"/>
      <w:r>
        <w:t xml:space="preserve"> </w:t>
      </w:r>
      <w:proofErr w:type="spellStart"/>
      <w:r>
        <w:t>würckung</w:t>
      </w:r>
      <w:proofErr w:type="spellEnd"/>
      <w:r>
        <w:t xml:space="preserve"> des </w:t>
      </w:r>
      <w:proofErr w:type="spellStart"/>
      <w:r>
        <w:t>heyligen</w:t>
      </w:r>
      <w:proofErr w:type="spellEnd"/>
      <w:r>
        <w:t xml:space="preserve"> Geists, von der </w:t>
      </w:r>
      <w:proofErr w:type="spellStart"/>
      <w:r>
        <w:t>Jungfraw</w:t>
      </w:r>
      <w:proofErr w:type="spellEnd"/>
      <w:r>
        <w:t xml:space="preserve">, an sich genommen, und </w:t>
      </w:r>
      <w:proofErr w:type="spellStart"/>
      <w:r>
        <w:t>behelt</w:t>
      </w:r>
      <w:proofErr w:type="spellEnd"/>
      <w:r>
        <w:t xml:space="preserve"> in </w:t>
      </w:r>
      <w:proofErr w:type="spellStart"/>
      <w:r>
        <w:t>ewigkeit</w:t>
      </w:r>
      <w:proofErr w:type="spellEnd"/>
      <w:r>
        <w:t xml:space="preserve">, zum </w:t>
      </w:r>
      <w:proofErr w:type="spellStart"/>
      <w:r>
        <w:t>grund</w:t>
      </w:r>
      <w:proofErr w:type="spellEnd"/>
      <w:r>
        <w:t xml:space="preserve"> und </w:t>
      </w:r>
      <w:proofErr w:type="spellStart"/>
      <w:r>
        <w:t>trost</w:t>
      </w:r>
      <w:proofErr w:type="spellEnd"/>
      <w:r>
        <w:t xml:space="preserve"> unserer </w:t>
      </w:r>
      <w:proofErr w:type="spellStart"/>
      <w:r>
        <w:t>seligkeit</w:t>
      </w:r>
      <w:proofErr w:type="spellEnd"/>
      <w:r>
        <w:t xml:space="preserve">, wahre, und unserem leib und </w:t>
      </w:r>
      <w:proofErr w:type="spellStart"/>
      <w:r>
        <w:t>seel</w:t>
      </w:r>
      <w:proofErr w:type="spellEnd"/>
      <w:r>
        <w:t xml:space="preserve">, in allen eigenschafften der Natur, gleiche Menschliche </w:t>
      </w:r>
      <w:proofErr w:type="spellStart"/>
      <w:r>
        <w:t>natur</w:t>
      </w:r>
      <w:proofErr w:type="spellEnd"/>
      <w:r>
        <w:t xml:space="preserve">, so ist er, ohne </w:t>
      </w:r>
      <w:proofErr w:type="spellStart"/>
      <w:r>
        <w:t>zweiffel</w:t>
      </w:r>
      <w:proofErr w:type="spellEnd"/>
      <w:r>
        <w:t xml:space="preserve">, nach und vor seiner </w:t>
      </w:r>
      <w:proofErr w:type="spellStart"/>
      <w:r>
        <w:t>Aufferstehung</w:t>
      </w:r>
      <w:proofErr w:type="spellEnd"/>
      <w:r>
        <w:t xml:space="preserve">, </w:t>
      </w:r>
      <w:proofErr w:type="spellStart"/>
      <w:r>
        <w:t>Himmelfart</w:t>
      </w:r>
      <w:proofErr w:type="spellEnd"/>
      <w:r>
        <w:t xml:space="preserve"> und </w:t>
      </w:r>
      <w:proofErr w:type="spellStart"/>
      <w:r>
        <w:t>herrligkeit</w:t>
      </w:r>
      <w:proofErr w:type="spellEnd"/>
      <w:r>
        <w:t xml:space="preserve">, zur Rechten seines Vatters, Nach derselben seiner Menschlichen </w:t>
      </w:r>
      <w:proofErr w:type="spellStart"/>
      <w:r>
        <w:t>natur</w:t>
      </w:r>
      <w:proofErr w:type="spellEnd"/>
      <w:r>
        <w:t xml:space="preserve">, sichtbar, </w:t>
      </w:r>
      <w:proofErr w:type="spellStart"/>
      <w:r>
        <w:t>greifflich</w:t>
      </w:r>
      <w:proofErr w:type="spellEnd"/>
      <w:r>
        <w:t xml:space="preserve">, und zu jeder zeit, an einem </w:t>
      </w:r>
      <w:proofErr w:type="spellStart"/>
      <w:r>
        <w:t>ort</w:t>
      </w:r>
      <w:proofErr w:type="spellEnd"/>
      <w:r>
        <w:t xml:space="preserve">, nach seinem gefallen, gegenwertig, wie er selber von sich zeuget, Luce am 24. Ist </w:t>
      </w:r>
      <w:proofErr w:type="spellStart"/>
      <w:r>
        <w:t>diser</w:t>
      </w:r>
      <w:proofErr w:type="spellEnd"/>
      <w:r>
        <w:t xml:space="preserve"> Jesus Christus allein unser einiger Seligmacher, Mittler, Hoherpriester, </w:t>
      </w:r>
      <w:proofErr w:type="spellStart"/>
      <w:r>
        <w:t>könig</w:t>
      </w:r>
      <w:proofErr w:type="spellEnd"/>
      <w:r>
        <w:t xml:space="preserve"> und Prophet, HERR und Haupt seiner </w:t>
      </w:r>
      <w:proofErr w:type="spellStart"/>
      <w:r>
        <w:t>Gemeind</w:t>
      </w:r>
      <w:proofErr w:type="spellEnd"/>
      <w:r>
        <w:t xml:space="preserve">, so können je die Kirchendiener, mit ihren </w:t>
      </w:r>
      <w:proofErr w:type="spellStart"/>
      <w:r>
        <w:t>händen</w:t>
      </w:r>
      <w:proofErr w:type="spellEnd"/>
      <w:r>
        <w:t xml:space="preserve">, uns nicht mit dem Geist und </w:t>
      </w:r>
      <w:proofErr w:type="spellStart"/>
      <w:r>
        <w:t>blut</w:t>
      </w:r>
      <w:proofErr w:type="spellEnd"/>
      <w:r>
        <w:t xml:space="preserve"> Christi, sondern allein mit dem </w:t>
      </w:r>
      <w:proofErr w:type="spellStart"/>
      <w:r>
        <w:t>eusserlichen</w:t>
      </w:r>
      <w:proofErr w:type="spellEnd"/>
      <w:r>
        <w:t xml:space="preserve"> </w:t>
      </w:r>
      <w:proofErr w:type="spellStart"/>
      <w:r>
        <w:t>wasser</w:t>
      </w:r>
      <w:proofErr w:type="spellEnd"/>
      <w:r>
        <w:t xml:space="preserve"> </w:t>
      </w:r>
      <w:proofErr w:type="spellStart"/>
      <w:r>
        <w:t>tauffen</w:t>
      </w:r>
      <w:proofErr w:type="spellEnd"/>
      <w:r>
        <w:t xml:space="preserve">, Auch nicht, mit dem leib und </w:t>
      </w:r>
      <w:proofErr w:type="spellStart"/>
      <w:r>
        <w:t>blut</w:t>
      </w:r>
      <w:proofErr w:type="spellEnd"/>
      <w:r>
        <w:t xml:space="preserve"> Christi, sondern allein, mit dem sichtbarlichen </w:t>
      </w:r>
      <w:proofErr w:type="spellStart"/>
      <w:r>
        <w:t>brot</w:t>
      </w:r>
      <w:proofErr w:type="spellEnd"/>
      <w:r>
        <w:t xml:space="preserve"> und wein, </w:t>
      </w:r>
      <w:proofErr w:type="spellStart"/>
      <w:r>
        <w:t>trencken</w:t>
      </w:r>
      <w:proofErr w:type="spellEnd"/>
      <w:r>
        <w:t xml:space="preserve"> und speisen: Seines Geistes, </w:t>
      </w:r>
      <w:proofErr w:type="spellStart"/>
      <w:r>
        <w:t>leibs</w:t>
      </w:r>
      <w:proofErr w:type="spellEnd"/>
      <w:r>
        <w:t xml:space="preserve"> und </w:t>
      </w:r>
      <w:proofErr w:type="spellStart"/>
      <w:r>
        <w:t>bluts</w:t>
      </w:r>
      <w:proofErr w:type="spellEnd"/>
      <w:r>
        <w:t xml:space="preserve"> aber, macht uns allein Christus selbst, zur </w:t>
      </w:r>
      <w:proofErr w:type="spellStart"/>
      <w:r>
        <w:t>vergebung</w:t>
      </w:r>
      <w:proofErr w:type="spellEnd"/>
      <w:r>
        <w:t xml:space="preserve"> der </w:t>
      </w:r>
      <w:proofErr w:type="spellStart"/>
      <w:r>
        <w:t>sünden</w:t>
      </w:r>
      <w:proofErr w:type="spellEnd"/>
      <w:r>
        <w:t xml:space="preserve">, und zum ewigen leben, </w:t>
      </w:r>
      <w:proofErr w:type="spellStart"/>
      <w:r>
        <w:t>theilhafftig</w:t>
      </w:r>
      <w:proofErr w:type="spellEnd"/>
      <w:r>
        <w:t xml:space="preserve">. </w:t>
      </w:r>
    </w:p>
    <w:p w14:paraId="31368ACC" w14:textId="77777777" w:rsidR="00BD464C" w:rsidRDefault="00BD464C" w:rsidP="00BD464C">
      <w:pPr>
        <w:pStyle w:val="StandardWeb"/>
      </w:pPr>
      <w:r>
        <w:t xml:space="preserve">Hat er </w:t>
      </w:r>
      <w:proofErr w:type="spellStart"/>
      <w:r>
        <w:t>wahrhafftig</w:t>
      </w:r>
      <w:proofErr w:type="spellEnd"/>
      <w:r>
        <w:t xml:space="preserve"> für uns gelitten, ist er </w:t>
      </w:r>
      <w:proofErr w:type="spellStart"/>
      <w:r>
        <w:t>wahrhafftig</w:t>
      </w:r>
      <w:proofErr w:type="spellEnd"/>
      <w:r>
        <w:t xml:space="preserve"> </w:t>
      </w:r>
      <w:proofErr w:type="spellStart"/>
      <w:r>
        <w:t>gecreutziget</w:t>
      </w:r>
      <w:proofErr w:type="spellEnd"/>
      <w:r>
        <w:t xml:space="preserve">, und gestorben, so ist je, zur zeit seines </w:t>
      </w:r>
      <w:proofErr w:type="spellStart"/>
      <w:r>
        <w:t>leidens</w:t>
      </w:r>
      <w:proofErr w:type="spellEnd"/>
      <w:r>
        <w:t xml:space="preserve">, seine Menschheit nicht (an </w:t>
      </w:r>
      <w:proofErr w:type="spellStart"/>
      <w:r>
        <w:t>Allmechtigkeit</w:t>
      </w:r>
      <w:proofErr w:type="spellEnd"/>
      <w:r>
        <w:t xml:space="preserve"> und </w:t>
      </w:r>
      <w:proofErr w:type="spellStart"/>
      <w:r>
        <w:t>herrlichkeit</w:t>
      </w:r>
      <w:proofErr w:type="spellEnd"/>
      <w:r>
        <w:t xml:space="preserve"> seiner Gottheit, gleich, und an allen orten, im Himmel und Erden) ohne </w:t>
      </w:r>
      <w:proofErr w:type="spellStart"/>
      <w:r>
        <w:t>schwachheit</w:t>
      </w:r>
      <w:proofErr w:type="spellEnd"/>
      <w:r>
        <w:t xml:space="preserve">, leiden und todt gewesen: Ist sein todter </w:t>
      </w:r>
      <w:proofErr w:type="spellStart"/>
      <w:r>
        <w:t>LEichnam</w:t>
      </w:r>
      <w:proofErr w:type="spellEnd"/>
      <w:r>
        <w:t xml:space="preserve"> </w:t>
      </w:r>
      <w:proofErr w:type="spellStart"/>
      <w:r>
        <w:t>wahrhafftig</w:t>
      </w:r>
      <w:proofErr w:type="spellEnd"/>
      <w:r>
        <w:t xml:space="preserve"> ins Grab geleget, so ist er nicht zuvor darinnen, und nach dem </w:t>
      </w:r>
      <w:proofErr w:type="spellStart"/>
      <w:r>
        <w:t>begräbnuß</w:t>
      </w:r>
      <w:proofErr w:type="spellEnd"/>
      <w:r>
        <w:t xml:space="preserve">, </w:t>
      </w:r>
      <w:proofErr w:type="spellStart"/>
      <w:r>
        <w:t>ausserhalb</w:t>
      </w:r>
      <w:proofErr w:type="spellEnd"/>
      <w:r>
        <w:t xml:space="preserve"> desselben, an allen orten lebendig gewesen. </w:t>
      </w:r>
    </w:p>
    <w:p w14:paraId="14777706" w14:textId="77777777" w:rsidR="00BD464C" w:rsidRDefault="00BD464C" w:rsidP="00BD464C">
      <w:pPr>
        <w:pStyle w:val="StandardWeb"/>
      </w:pPr>
      <w:r>
        <w:t xml:space="preserve">Ist er </w:t>
      </w:r>
      <w:proofErr w:type="spellStart"/>
      <w:r>
        <w:t>wahrhafftig</w:t>
      </w:r>
      <w:proofErr w:type="spellEnd"/>
      <w:r>
        <w:t xml:space="preserve">, uns zu gut, </w:t>
      </w:r>
      <w:proofErr w:type="spellStart"/>
      <w:r>
        <w:t>nidergestigen</w:t>
      </w:r>
      <w:proofErr w:type="spellEnd"/>
      <w:r>
        <w:t xml:space="preserve"> zur Hellen, so ist er zur selben zeit, noch nicht zur Rechten seines Vatters in der </w:t>
      </w:r>
      <w:proofErr w:type="spellStart"/>
      <w:r>
        <w:t>Himlischen</w:t>
      </w:r>
      <w:proofErr w:type="spellEnd"/>
      <w:r>
        <w:t xml:space="preserve"> </w:t>
      </w:r>
      <w:proofErr w:type="spellStart"/>
      <w:r>
        <w:t>seligkeit</w:t>
      </w:r>
      <w:proofErr w:type="spellEnd"/>
      <w:r>
        <w:t xml:space="preserve"> und </w:t>
      </w:r>
      <w:proofErr w:type="spellStart"/>
      <w:r>
        <w:t>Mayestät</w:t>
      </w:r>
      <w:proofErr w:type="spellEnd"/>
      <w:r>
        <w:t xml:space="preserve"> gesessen. </w:t>
      </w:r>
    </w:p>
    <w:p w14:paraId="461DDC86" w14:textId="77777777" w:rsidR="00BD464C" w:rsidRDefault="00BD464C" w:rsidP="00BD464C">
      <w:pPr>
        <w:pStyle w:val="StandardWeb"/>
      </w:pPr>
      <w:r>
        <w:t xml:space="preserve">Ist er </w:t>
      </w:r>
      <w:proofErr w:type="spellStart"/>
      <w:r>
        <w:t>warhafftig</w:t>
      </w:r>
      <w:proofErr w:type="spellEnd"/>
      <w:r>
        <w:t xml:space="preserve">, </w:t>
      </w:r>
      <w:proofErr w:type="spellStart"/>
      <w:r>
        <w:t>auß</w:t>
      </w:r>
      <w:proofErr w:type="spellEnd"/>
      <w:r>
        <w:t xml:space="preserve"> dem Grab, von dem Todt erstanden, so ist sein Seel nicht zuvor in dem Leib, auch er nicht zuvor </w:t>
      </w:r>
      <w:proofErr w:type="spellStart"/>
      <w:r>
        <w:t>ausser</w:t>
      </w:r>
      <w:proofErr w:type="spellEnd"/>
      <w:r>
        <w:t xml:space="preserve"> dem Grab gewesen, auch nicht hernach darinnen blieben. </w:t>
      </w:r>
    </w:p>
    <w:p w14:paraId="02A1D521" w14:textId="77777777" w:rsidR="00BD464C" w:rsidRDefault="00BD464C" w:rsidP="00BD464C">
      <w:pPr>
        <w:pStyle w:val="StandardWeb"/>
      </w:pPr>
      <w:r>
        <w:t xml:space="preserve">Ist er </w:t>
      </w:r>
      <w:proofErr w:type="spellStart"/>
      <w:r>
        <w:t>wahrhafftig</w:t>
      </w:r>
      <w:proofErr w:type="spellEnd"/>
      <w:r>
        <w:t xml:space="preserve"> </w:t>
      </w:r>
      <w:proofErr w:type="spellStart"/>
      <w:r>
        <w:t>hinauff</w:t>
      </w:r>
      <w:proofErr w:type="spellEnd"/>
      <w:r>
        <w:t xml:space="preserve"> gen Himmel gefahren, und sitzet allda, als ein wahrer Mensch, zur Rechten seines Vatters, so ist er, nach seiner Menschheit, nicht schon zuvor droben gewesen, auch nicht nach der </w:t>
      </w:r>
      <w:proofErr w:type="spellStart"/>
      <w:r>
        <w:t>Himmelfart</w:t>
      </w:r>
      <w:proofErr w:type="spellEnd"/>
      <w:r>
        <w:t xml:space="preserve">, unsichtbar </w:t>
      </w:r>
      <w:proofErr w:type="spellStart"/>
      <w:r>
        <w:t>herniden</w:t>
      </w:r>
      <w:proofErr w:type="spellEnd"/>
      <w:r>
        <w:t xml:space="preserve"> blieben, oder an allen orten, gegenwertig und </w:t>
      </w:r>
      <w:proofErr w:type="spellStart"/>
      <w:r>
        <w:t>unbegreifflich</w:t>
      </w:r>
      <w:proofErr w:type="spellEnd"/>
      <w:r>
        <w:t xml:space="preserve"> worden, </w:t>
      </w:r>
      <w:proofErr w:type="spellStart"/>
      <w:r>
        <w:t>sonder</w:t>
      </w:r>
      <w:proofErr w:type="spellEnd"/>
      <w:r>
        <w:t xml:space="preserve"> er zeiget sich sichtbarlich und </w:t>
      </w:r>
      <w:proofErr w:type="spellStart"/>
      <w:r>
        <w:t>begreifflich</w:t>
      </w:r>
      <w:proofErr w:type="spellEnd"/>
      <w:r>
        <w:t xml:space="preserve"> in dem </w:t>
      </w:r>
      <w:proofErr w:type="spellStart"/>
      <w:r>
        <w:t>Himlischen</w:t>
      </w:r>
      <w:proofErr w:type="spellEnd"/>
      <w:r>
        <w:t xml:space="preserve"> wesen, vor dem Angesicht seiner </w:t>
      </w:r>
      <w:proofErr w:type="spellStart"/>
      <w:r>
        <w:t>heyligen</w:t>
      </w:r>
      <w:proofErr w:type="spellEnd"/>
      <w:r>
        <w:t xml:space="preserve"> Engel und Menschen, ja, so </w:t>
      </w:r>
      <w:proofErr w:type="spellStart"/>
      <w:r>
        <w:t>kan</w:t>
      </w:r>
      <w:proofErr w:type="spellEnd"/>
      <w:r>
        <w:t xml:space="preserve"> er auch ohne </w:t>
      </w:r>
      <w:proofErr w:type="spellStart"/>
      <w:r>
        <w:t>offentliche</w:t>
      </w:r>
      <w:proofErr w:type="spellEnd"/>
      <w:r>
        <w:t xml:space="preserve"> </w:t>
      </w:r>
      <w:proofErr w:type="spellStart"/>
      <w:r>
        <w:t>grewliche</w:t>
      </w:r>
      <w:proofErr w:type="spellEnd"/>
      <w:r>
        <w:t xml:space="preserve"> </w:t>
      </w:r>
      <w:proofErr w:type="spellStart"/>
      <w:r>
        <w:t>Abgötterey</w:t>
      </w:r>
      <w:proofErr w:type="spellEnd"/>
      <w:r>
        <w:t xml:space="preserve">, nicht im </w:t>
      </w:r>
      <w:proofErr w:type="spellStart"/>
      <w:r>
        <w:t>brot</w:t>
      </w:r>
      <w:proofErr w:type="spellEnd"/>
      <w:r>
        <w:t xml:space="preserve"> des Nachtmahls, oder irgend an einem </w:t>
      </w:r>
      <w:proofErr w:type="spellStart"/>
      <w:r>
        <w:t>ort</w:t>
      </w:r>
      <w:proofErr w:type="spellEnd"/>
      <w:r>
        <w:t xml:space="preserve">, dann droben im Himmel, </w:t>
      </w:r>
      <w:proofErr w:type="spellStart"/>
      <w:r>
        <w:t>jetzund</w:t>
      </w:r>
      <w:proofErr w:type="spellEnd"/>
      <w:r>
        <w:t xml:space="preserve">, von uns, mit unserm </w:t>
      </w:r>
      <w:proofErr w:type="spellStart"/>
      <w:r>
        <w:t>gebett</w:t>
      </w:r>
      <w:proofErr w:type="spellEnd"/>
      <w:r>
        <w:t xml:space="preserve"> gesucht, und als leiblich gegenwertig, angebetet, und verehret werden. </w:t>
      </w:r>
    </w:p>
    <w:p w14:paraId="1579FB4D" w14:textId="77777777" w:rsidR="00BD464C" w:rsidRDefault="00BD464C" w:rsidP="00BD464C">
      <w:pPr>
        <w:pStyle w:val="StandardWeb"/>
      </w:pPr>
      <w:r>
        <w:t xml:space="preserve">Wird er </w:t>
      </w:r>
      <w:proofErr w:type="spellStart"/>
      <w:r>
        <w:t>warhafftig</w:t>
      </w:r>
      <w:proofErr w:type="spellEnd"/>
      <w:r>
        <w:t xml:space="preserve">, wie er </w:t>
      </w:r>
      <w:proofErr w:type="spellStart"/>
      <w:r>
        <w:t>hinauff</w:t>
      </w:r>
      <w:proofErr w:type="spellEnd"/>
      <w:r>
        <w:t xml:space="preserve"> gefahren ist, wider herab vom Himmel in die </w:t>
      </w:r>
      <w:proofErr w:type="spellStart"/>
      <w:r>
        <w:t>Wolcken</w:t>
      </w:r>
      <w:proofErr w:type="spellEnd"/>
      <w:r>
        <w:t xml:space="preserve"> kommen, so ist er je nit schon zuvor unsichtbar hiernieden, wird auch nicht, an allen orten, sichtbarlich oder </w:t>
      </w:r>
      <w:proofErr w:type="spellStart"/>
      <w:r>
        <w:t>unsichtbarlich</w:t>
      </w:r>
      <w:proofErr w:type="spellEnd"/>
      <w:r>
        <w:t xml:space="preserve">, sondern an einem </w:t>
      </w:r>
      <w:proofErr w:type="spellStart"/>
      <w:r>
        <w:t>ort</w:t>
      </w:r>
      <w:proofErr w:type="spellEnd"/>
      <w:r>
        <w:t xml:space="preserve">, in den </w:t>
      </w:r>
      <w:proofErr w:type="spellStart"/>
      <w:r>
        <w:t>Wolcken</w:t>
      </w:r>
      <w:proofErr w:type="spellEnd"/>
      <w:r>
        <w:t xml:space="preserve">, mit seiner Menschheit sein, und sich erzeigen als ein Richter der Lebendigen und der Todten. </w:t>
      </w:r>
    </w:p>
    <w:p w14:paraId="03AA882E" w14:textId="77777777" w:rsidR="00BD464C" w:rsidRDefault="00BD464C" w:rsidP="00BD464C">
      <w:pPr>
        <w:pStyle w:val="StandardWeb"/>
      </w:pPr>
      <w:r>
        <w:t xml:space="preserve">Sendet er seinen </w:t>
      </w:r>
      <w:proofErr w:type="spellStart"/>
      <w:r>
        <w:t>heyligen</w:t>
      </w:r>
      <w:proofErr w:type="spellEnd"/>
      <w:r>
        <w:t xml:space="preserve"> Geist in die </w:t>
      </w:r>
      <w:proofErr w:type="spellStart"/>
      <w:r>
        <w:t>hertzen</w:t>
      </w:r>
      <w:proofErr w:type="spellEnd"/>
      <w:r>
        <w:t xml:space="preserve"> seiner </w:t>
      </w:r>
      <w:proofErr w:type="spellStart"/>
      <w:r>
        <w:t>Außerwehlten</w:t>
      </w:r>
      <w:proofErr w:type="spellEnd"/>
      <w:r>
        <w:t xml:space="preserve">, </w:t>
      </w:r>
      <w:proofErr w:type="spellStart"/>
      <w:r>
        <w:t>ihme</w:t>
      </w:r>
      <w:proofErr w:type="spellEnd"/>
      <w:r>
        <w:t xml:space="preserve"> eine allgemeine Kirche, </w:t>
      </w:r>
      <w:proofErr w:type="spellStart"/>
      <w:r>
        <w:t>auß</w:t>
      </w:r>
      <w:proofErr w:type="spellEnd"/>
      <w:r>
        <w:t xml:space="preserve"> dem </w:t>
      </w:r>
      <w:proofErr w:type="spellStart"/>
      <w:r>
        <w:t>gantzen</w:t>
      </w:r>
      <w:proofErr w:type="spellEnd"/>
      <w:r>
        <w:t xml:space="preserve"> Menschlichen </w:t>
      </w:r>
      <w:proofErr w:type="spellStart"/>
      <w:r>
        <w:t>geschlecht</w:t>
      </w:r>
      <w:proofErr w:type="spellEnd"/>
      <w:r>
        <w:t xml:space="preserve">, von </w:t>
      </w:r>
      <w:proofErr w:type="spellStart"/>
      <w:r>
        <w:t>anbegin</w:t>
      </w:r>
      <w:proofErr w:type="spellEnd"/>
      <w:r>
        <w:t xml:space="preserve"> der Welt, </w:t>
      </w:r>
      <w:proofErr w:type="spellStart"/>
      <w:r>
        <w:t>biß</w:t>
      </w:r>
      <w:proofErr w:type="spellEnd"/>
      <w:r>
        <w:t xml:space="preserve"> ans ende zu </w:t>
      </w:r>
      <w:proofErr w:type="spellStart"/>
      <w:r>
        <w:t>samlen</w:t>
      </w:r>
      <w:proofErr w:type="spellEnd"/>
      <w:r>
        <w:t xml:space="preserve">, und dieselben eben </w:t>
      </w:r>
      <w:proofErr w:type="spellStart"/>
      <w:r>
        <w:t>einerley</w:t>
      </w:r>
      <w:proofErr w:type="spellEnd"/>
      <w:r>
        <w:t xml:space="preserve"> und gleicher gemeinschafft ihres </w:t>
      </w:r>
      <w:proofErr w:type="spellStart"/>
      <w:r>
        <w:t>haupts</w:t>
      </w:r>
      <w:proofErr w:type="spellEnd"/>
      <w:r>
        <w:t xml:space="preserve"> Christi, und aller seiner </w:t>
      </w:r>
      <w:proofErr w:type="spellStart"/>
      <w:r>
        <w:t>Himlischen</w:t>
      </w:r>
      <w:proofErr w:type="spellEnd"/>
      <w:r>
        <w:t xml:space="preserve"> </w:t>
      </w:r>
      <w:proofErr w:type="spellStart"/>
      <w:r>
        <w:t>güter</w:t>
      </w:r>
      <w:proofErr w:type="spellEnd"/>
      <w:r>
        <w:t xml:space="preserve"> </w:t>
      </w:r>
      <w:proofErr w:type="spellStart"/>
      <w:r>
        <w:t>theilhafftig</w:t>
      </w:r>
      <w:proofErr w:type="spellEnd"/>
      <w:r>
        <w:t xml:space="preserve"> zu machen, so wird solche Gemeinschaft der </w:t>
      </w:r>
      <w:proofErr w:type="spellStart"/>
      <w:r>
        <w:t>Heyligen</w:t>
      </w:r>
      <w:proofErr w:type="spellEnd"/>
      <w:r>
        <w:t xml:space="preserve"> nicht durch </w:t>
      </w:r>
      <w:proofErr w:type="spellStart"/>
      <w:r>
        <w:t>sichtbarlichs</w:t>
      </w:r>
      <w:proofErr w:type="spellEnd"/>
      <w:r>
        <w:t xml:space="preserve"> oder </w:t>
      </w:r>
      <w:proofErr w:type="spellStart"/>
      <w:r>
        <w:t>unsichtbarlichs</w:t>
      </w:r>
      <w:proofErr w:type="spellEnd"/>
      <w:r>
        <w:t xml:space="preserve"> eingehen des </w:t>
      </w:r>
      <w:proofErr w:type="spellStart"/>
      <w:r>
        <w:t>leibs</w:t>
      </w:r>
      <w:proofErr w:type="spellEnd"/>
      <w:r>
        <w:t xml:space="preserve"> Christi, in unsere leibe, geschehen, </w:t>
      </w:r>
      <w:proofErr w:type="spellStart"/>
      <w:r>
        <w:t>sonder</w:t>
      </w:r>
      <w:proofErr w:type="spellEnd"/>
      <w:r>
        <w:t xml:space="preserve"> durch </w:t>
      </w:r>
      <w:proofErr w:type="spellStart"/>
      <w:r>
        <w:t>wohnung</w:t>
      </w:r>
      <w:proofErr w:type="spellEnd"/>
      <w:r>
        <w:t xml:space="preserve"> und </w:t>
      </w:r>
      <w:proofErr w:type="spellStart"/>
      <w:r>
        <w:t>wirckung</w:t>
      </w:r>
      <w:proofErr w:type="spellEnd"/>
      <w:r>
        <w:t xml:space="preserve"> des Geistes Christi, in im, und in uns. Es werden auch wir, die wir zum </w:t>
      </w:r>
      <w:proofErr w:type="spellStart"/>
      <w:r>
        <w:t>Nachtmal</w:t>
      </w:r>
      <w:proofErr w:type="spellEnd"/>
      <w:r>
        <w:t xml:space="preserve"> des Herrn kommen, kein </w:t>
      </w:r>
      <w:proofErr w:type="spellStart"/>
      <w:r>
        <w:t>ander</w:t>
      </w:r>
      <w:proofErr w:type="spellEnd"/>
      <w:r>
        <w:t xml:space="preserve"> gemeinschafft und </w:t>
      </w:r>
      <w:proofErr w:type="spellStart"/>
      <w:r>
        <w:t>wohnung</w:t>
      </w:r>
      <w:proofErr w:type="spellEnd"/>
      <w:r>
        <w:t xml:space="preserve"> Christi in uns können haben, dann alle Gläubigen, so von </w:t>
      </w:r>
      <w:proofErr w:type="spellStart"/>
      <w:r>
        <w:t>anbegin</w:t>
      </w:r>
      <w:proofErr w:type="spellEnd"/>
      <w:r>
        <w:t xml:space="preserve"> der Welt </w:t>
      </w:r>
      <w:proofErr w:type="spellStart"/>
      <w:r>
        <w:t>seind</w:t>
      </w:r>
      <w:proofErr w:type="spellEnd"/>
      <w:r>
        <w:t xml:space="preserve"> selig worden, oder die nit zum Nachtmahl können kommen, </w:t>
      </w:r>
      <w:proofErr w:type="spellStart"/>
      <w:r>
        <w:t>jetzund</w:t>
      </w:r>
      <w:proofErr w:type="spellEnd"/>
      <w:r>
        <w:t xml:space="preserve"> haben, und </w:t>
      </w:r>
      <w:proofErr w:type="spellStart"/>
      <w:r>
        <w:t>ewigklich</w:t>
      </w:r>
      <w:proofErr w:type="spellEnd"/>
      <w:r>
        <w:t xml:space="preserve"> behalten, ja es wird sich auch Christus, in seinem </w:t>
      </w:r>
      <w:proofErr w:type="spellStart"/>
      <w:r>
        <w:t>Abendmal</w:t>
      </w:r>
      <w:proofErr w:type="spellEnd"/>
      <w:r>
        <w:t xml:space="preserve"> uns nicht anders mitteilen und </w:t>
      </w:r>
      <w:proofErr w:type="spellStart"/>
      <w:r>
        <w:t>zuniessen</w:t>
      </w:r>
      <w:proofErr w:type="spellEnd"/>
      <w:r>
        <w:t xml:space="preserve"> geben, dann so fern, und wie er, auch nach dem brauch des Abendmals, nicht allein in </w:t>
      </w:r>
      <w:proofErr w:type="spellStart"/>
      <w:r>
        <w:t>disem</w:t>
      </w:r>
      <w:proofErr w:type="spellEnd"/>
      <w:r>
        <w:t xml:space="preserve">, sondern auch in dem künftigen leben, in </w:t>
      </w:r>
      <w:proofErr w:type="spellStart"/>
      <w:r>
        <w:t>ewigkeit</w:t>
      </w:r>
      <w:proofErr w:type="spellEnd"/>
      <w:r>
        <w:t xml:space="preserve"> </w:t>
      </w:r>
      <w:proofErr w:type="spellStart"/>
      <w:r>
        <w:t>wil</w:t>
      </w:r>
      <w:proofErr w:type="spellEnd"/>
      <w:r>
        <w:t xml:space="preserve"> in uns bleiben und wohnen. Dieweil gewiß und sicher, daß er sich uns zu </w:t>
      </w:r>
      <w:proofErr w:type="spellStart"/>
      <w:r>
        <w:t>niessen</w:t>
      </w:r>
      <w:proofErr w:type="spellEnd"/>
      <w:r>
        <w:t xml:space="preserve"> </w:t>
      </w:r>
      <w:proofErr w:type="spellStart"/>
      <w:r>
        <w:t>gibet</w:t>
      </w:r>
      <w:proofErr w:type="spellEnd"/>
      <w:r>
        <w:t xml:space="preserve">, nicht daß er alsbald wider von uns weiche, Wie </w:t>
      </w:r>
      <w:proofErr w:type="spellStart"/>
      <w:r>
        <w:t>nit</w:t>
      </w:r>
      <w:proofErr w:type="spellEnd"/>
      <w:r>
        <w:t xml:space="preserve"> </w:t>
      </w:r>
      <w:proofErr w:type="spellStart"/>
      <w:r>
        <w:t>one</w:t>
      </w:r>
      <w:proofErr w:type="spellEnd"/>
      <w:r>
        <w:t xml:space="preserve"> </w:t>
      </w:r>
      <w:proofErr w:type="spellStart"/>
      <w:r>
        <w:t>grosse</w:t>
      </w:r>
      <w:proofErr w:type="spellEnd"/>
      <w:r>
        <w:t xml:space="preserve"> </w:t>
      </w:r>
      <w:proofErr w:type="spellStart"/>
      <w:r>
        <w:t>schmach</w:t>
      </w:r>
      <w:proofErr w:type="spellEnd"/>
      <w:r>
        <w:t xml:space="preserve"> des Sohns Gottes, im </w:t>
      </w:r>
      <w:proofErr w:type="spellStart"/>
      <w:r>
        <w:t>Bapstthume</w:t>
      </w:r>
      <w:proofErr w:type="spellEnd"/>
      <w:r>
        <w:t xml:space="preserve"> ist gedichtet worden, sonder daß er ewiglich in und </w:t>
      </w:r>
      <w:proofErr w:type="spellStart"/>
      <w:r>
        <w:t>bey</w:t>
      </w:r>
      <w:proofErr w:type="spellEnd"/>
      <w:r>
        <w:t xml:space="preserve"> uns bleibe. </w:t>
      </w:r>
    </w:p>
    <w:p w14:paraId="4036F09A" w14:textId="77777777" w:rsidR="00BD464C" w:rsidRDefault="00BD464C" w:rsidP="00BD464C">
      <w:pPr>
        <w:pStyle w:val="StandardWeb"/>
      </w:pPr>
      <w:r>
        <w:t xml:space="preserve">Hat er uns die </w:t>
      </w:r>
      <w:proofErr w:type="spellStart"/>
      <w:r>
        <w:t>vergebung</w:t>
      </w:r>
      <w:proofErr w:type="spellEnd"/>
      <w:r>
        <w:t xml:space="preserve"> aller unserer </w:t>
      </w:r>
      <w:proofErr w:type="spellStart"/>
      <w:r>
        <w:t>sünden</w:t>
      </w:r>
      <w:proofErr w:type="spellEnd"/>
      <w:r>
        <w:t xml:space="preserve">, allein durch sein bitteres leiden und sterben am Creutz erworben, so </w:t>
      </w:r>
      <w:proofErr w:type="spellStart"/>
      <w:r>
        <w:t>ferr</w:t>
      </w:r>
      <w:proofErr w:type="spellEnd"/>
      <w:r>
        <w:t xml:space="preserve"> wir </w:t>
      </w:r>
      <w:proofErr w:type="spellStart"/>
      <w:r>
        <w:t>dasselb</w:t>
      </w:r>
      <w:proofErr w:type="spellEnd"/>
      <w:r>
        <w:t xml:space="preserve"> mit </w:t>
      </w:r>
      <w:proofErr w:type="spellStart"/>
      <w:r>
        <w:t>warem</w:t>
      </w:r>
      <w:proofErr w:type="spellEnd"/>
      <w:r>
        <w:t xml:space="preserve"> glauben </w:t>
      </w:r>
      <w:proofErr w:type="spellStart"/>
      <w:r>
        <w:t>annemmen</w:t>
      </w:r>
      <w:proofErr w:type="spellEnd"/>
      <w:r>
        <w:t xml:space="preserve">, und als unsere </w:t>
      </w:r>
      <w:proofErr w:type="spellStart"/>
      <w:r>
        <w:t>genugthuung</w:t>
      </w:r>
      <w:proofErr w:type="spellEnd"/>
      <w:r>
        <w:t xml:space="preserve"> und </w:t>
      </w:r>
      <w:proofErr w:type="spellStart"/>
      <w:r>
        <w:t>bezahlung</w:t>
      </w:r>
      <w:proofErr w:type="spellEnd"/>
      <w:r>
        <w:t xml:space="preserve"> für unsere </w:t>
      </w:r>
      <w:proofErr w:type="spellStart"/>
      <w:r>
        <w:t>sünde</w:t>
      </w:r>
      <w:proofErr w:type="spellEnd"/>
      <w:r>
        <w:t xml:space="preserve"> uns </w:t>
      </w:r>
      <w:proofErr w:type="spellStart"/>
      <w:r>
        <w:t>zueigenen</w:t>
      </w:r>
      <w:proofErr w:type="spellEnd"/>
      <w:r>
        <w:t xml:space="preserve">, so muß er nicht einen </w:t>
      </w:r>
      <w:proofErr w:type="spellStart"/>
      <w:r>
        <w:t>vergötteten</w:t>
      </w:r>
      <w:proofErr w:type="spellEnd"/>
      <w:r>
        <w:t xml:space="preserve">, allenthalben gegenwertigen, sondern einen waren Menschlichen, sichtbaren, </w:t>
      </w:r>
      <w:proofErr w:type="spellStart"/>
      <w:r>
        <w:t>greifflichen</w:t>
      </w:r>
      <w:proofErr w:type="spellEnd"/>
      <w:r>
        <w:t xml:space="preserve">, und dazumal sterblichen, und den unseren in allem, ohne die </w:t>
      </w:r>
      <w:proofErr w:type="spellStart"/>
      <w:r>
        <w:t>sünde</w:t>
      </w:r>
      <w:proofErr w:type="spellEnd"/>
      <w:r>
        <w:t xml:space="preserve">, gleichen leib gehabt haben, sonst </w:t>
      </w:r>
      <w:proofErr w:type="spellStart"/>
      <w:r>
        <w:t>weren</w:t>
      </w:r>
      <w:proofErr w:type="spellEnd"/>
      <w:r>
        <w:t xml:space="preserve"> wir, durch </w:t>
      </w:r>
      <w:proofErr w:type="spellStart"/>
      <w:r>
        <w:t>ihne</w:t>
      </w:r>
      <w:proofErr w:type="spellEnd"/>
      <w:r>
        <w:t xml:space="preserve">, von unseren </w:t>
      </w:r>
      <w:proofErr w:type="spellStart"/>
      <w:r>
        <w:t>sünden</w:t>
      </w:r>
      <w:proofErr w:type="spellEnd"/>
      <w:r>
        <w:t xml:space="preserve">, nicht erlöset. Heb. 2. </w:t>
      </w:r>
    </w:p>
    <w:p w14:paraId="16B91E03" w14:textId="77777777" w:rsidR="00BD464C" w:rsidRDefault="00BD464C" w:rsidP="00BD464C">
      <w:pPr>
        <w:pStyle w:val="StandardWeb"/>
      </w:pPr>
      <w:r>
        <w:t xml:space="preserve">Sol </w:t>
      </w:r>
      <w:proofErr w:type="spellStart"/>
      <w:r>
        <w:t>diß</w:t>
      </w:r>
      <w:proofErr w:type="spellEnd"/>
      <w:r>
        <w:t xml:space="preserve"> unser Fleisch </w:t>
      </w:r>
      <w:proofErr w:type="spellStart"/>
      <w:r>
        <w:t>widerumb</w:t>
      </w:r>
      <w:proofErr w:type="spellEnd"/>
      <w:r>
        <w:t xml:space="preserve"> </w:t>
      </w:r>
      <w:proofErr w:type="spellStart"/>
      <w:r>
        <w:t>aufferstehen</w:t>
      </w:r>
      <w:proofErr w:type="spellEnd"/>
      <w:r>
        <w:t xml:space="preserve">, von dem Todt, und des ewigen </w:t>
      </w:r>
      <w:proofErr w:type="spellStart"/>
      <w:r>
        <w:t>lebens</w:t>
      </w:r>
      <w:proofErr w:type="spellEnd"/>
      <w:r>
        <w:t xml:space="preserve">, durch Christum </w:t>
      </w:r>
      <w:proofErr w:type="spellStart"/>
      <w:r>
        <w:t>theilhafftig</w:t>
      </w:r>
      <w:proofErr w:type="spellEnd"/>
      <w:r>
        <w:t xml:space="preserve"> werden, so muß unser </w:t>
      </w:r>
      <w:proofErr w:type="spellStart"/>
      <w:r>
        <w:t>haupt</w:t>
      </w:r>
      <w:proofErr w:type="spellEnd"/>
      <w:r>
        <w:t xml:space="preserve"> Christus Jesus seine wahre Menschheit, nicht in ein Göttliche, Geistliche, unsichtbare, allenthalben gegenwertige Natur verwandelt haben, sondern die </w:t>
      </w:r>
      <w:proofErr w:type="spellStart"/>
      <w:r>
        <w:t>gleichheit</w:t>
      </w:r>
      <w:proofErr w:type="spellEnd"/>
      <w:r>
        <w:t xml:space="preserve">, und </w:t>
      </w:r>
      <w:proofErr w:type="spellStart"/>
      <w:r>
        <w:t>einigkeit</w:t>
      </w:r>
      <w:proofErr w:type="spellEnd"/>
      <w:r>
        <w:t xml:space="preserve"> unserer, und seiner Menschlichen </w:t>
      </w:r>
      <w:proofErr w:type="spellStart"/>
      <w:r>
        <w:t>natur</w:t>
      </w:r>
      <w:proofErr w:type="spellEnd"/>
      <w:r>
        <w:t xml:space="preserve"> in </w:t>
      </w:r>
      <w:proofErr w:type="spellStart"/>
      <w:r>
        <w:t>ewigkeit</w:t>
      </w:r>
      <w:proofErr w:type="spellEnd"/>
      <w:r>
        <w:t xml:space="preserve"> behalten, </w:t>
      </w:r>
      <w:proofErr w:type="spellStart"/>
      <w:r>
        <w:t>auff</w:t>
      </w:r>
      <w:proofErr w:type="spellEnd"/>
      <w:r>
        <w:t xml:space="preserve"> daß wir in </w:t>
      </w:r>
      <w:proofErr w:type="spellStart"/>
      <w:r>
        <w:t>ewigkeit</w:t>
      </w:r>
      <w:proofErr w:type="spellEnd"/>
      <w:r>
        <w:t xml:space="preserve"> seine Brüder, seine </w:t>
      </w:r>
      <w:proofErr w:type="spellStart"/>
      <w:r>
        <w:t>Glider</w:t>
      </w:r>
      <w:proofErr w:type="spellEnd"/>
      <w:r>
        <w:t xml:space="preserve">, </w:t>
      </w:r>
      <w:proofErr w:type="spellStart"/>
      <w:r>
        <w:t>jme</w:t>
      </w:r>
      <w:proofErr w:type="spellEnd"/>
      <w:r>
        <w:t xml:space="preserve"> eingepflanzt, als die Reben dem Weinstock, sein </w:t>
      </w:r>
      <w:proofErr w:type="spellStart"/>
      <w:r>
        <w:t>fleisch</w:t>
      </w:r>
      <w:proofErr w:type="spellEnd"/>
      <w:r>
        <w:t xml:space="preserve"> und seine </w:t>
      </w:r>
      <w:proofErr w:type="spellStart"/>
      <w:r>
        <w:t>bein</w:t>
      </w:r>
      <w:proofErr w:type="spellEnd"/>
      <w:r>
        <w:t xml:space="preserve">, mögen sein und bleiben. </w:t>
      </w:r>
    </w:p>
    <w:p w14:paraId="56C1194D" w14:textId="77777777" w:rsidR="00BD464C" w:rsidRDefault="00BD464C" w:rsidP="00BD464C">
      <w:pPr>
        <w:pStyle w:val="StandardWeb"/>
      </w:pPr>
      <w:r>
        <w:t xml:space="preserve">Und endlich, so die gemeinschafft Christi, und aller seiner </w:t>
      </w:r>
      <w:proofErr w:type="spellStart"/>
      <w:r>
        <w:t>güter</w:t>
      </w:r>
      <w:proofErr w:type="spellEnd"/>
      <w:r>
        <w:t xml:space="preserve"> und </w:t>
      </w:r>
      <w:proofErr w:type="spellStart"/>
      <w:r>
        <w:t>wohlthaten</w:t>
      </w:r>
      <w:proofErr w:type="spellEnd"/>
      <w:r>
        <w:t xml:space="preserve">, der </w:t>
      </w:r>
      <w:proofErr w:type="spellStart"/>
      <w:r>
        <w:t>gerechtigkeit</w:t>
      </w:r>
      <w:proofErr w:type="spellEnd"/>
      <w:r>
        <w:t xml:space="preserve"> und ewiges leben, und anders nit, dann durch den todt Christi am Creutz erworben ist, und anders nicht </w:t>
      </w:r>
      <w:proofErr w:type="spellStart"/>
      <w:r>
        <w:t>kan</w:t>
      </w:r>
      <w:proofErr w:type="spellEnd"/>
      <w:r>
        <w:t xml:space="preserve"> widerfahren, dann durch waren glauben, den der heilig Geist in unseren </w:t>
      </w:r>
      <w:proofErr w:type="spellStart"/>
      <w:r>
        <w:t>hertzen</w:t>
      </w:r>
      <w:proofErr w:type="spellEnd"/>
      <w:r>
        <w:t xml:space="preserve"> </w:t>
      </w:r>
      <w:proofErr w:type="spellStart"/>
      <w:r>
        <w:t>wircket</w:t>
      </w:r>
      <w:proofErr w:type="spellEnd"/>
      <w:r>
        <w:t xml:space="preserve">, so ist gewiß, daß weder der brauch der heiligen </w:t>
      </w:r>
      <w:proofErr w:type="spellStart"/>
      <w:r>
        <w:t>Sacrament</w:t>
      </w:r>
      <w:proofErr w:type="spellEnd"/>
      <w:r>
        <w:t xml:space="preserve">, noch irgend ein anderes innerliches oder </w:t>
      </w:r>
      <w:proofErr w:type="spellStart"/>
      <w:r>
        <w:t>eusserliches</w:t>
      </w:r>
      <w:proofErr w:type="spellEnd"/>
      <w:r>
        <w:t xml:space="preserve"> </w:t>
      </w:r>
      <w:proofErr w:type="spellStart"/>
      <w:r>
        <w:t>werck</w:t>
      </w:r>
      <w:proofErr w:type="spellEnd"/>
      <w:r>
        <w:t xml:space="preserve">, ex </w:t>
      </w:r>
      <w:proofErr w:type="spellStart"/>
      <w:r>
        <w:t>opere</w:t>
      </w:r>
      <w:proofErr w:type="spellEnd"/>
      <w:r>
        <w:t xml:space="preserve"> </w:t>
      </w:r>
      <w:proofErr w:type="spellStart"/>
      <w:r>
        <w:t>operato</w:t>
      </w:r>
      <w:proofErr w:type="spellEnd"/>
      <w:r>
        <w:t xml:space="preserve">, das ist, </w:t>
      </w:r>
      <w:proofErr w:type="spellStart"/>
      <w:r>
        <w:t>auß</w:t>
      </w:r>
      <w:proofErr w:type="spellEnd"/>
      <w:r>
        <w:t xml:space="preserve"> </w:t>
      </w:r>
      <w:proofErr w:type="spellStart"/>
      <w:r>
        <w:t>krafft</w:t>
      </w:r>
      <w:proofErr w:type="spellEnd"/>
      <w:r>
        <w:t xml:space="preserve"> des geschehenen </w:t>
      </w:r>
      <w:proofErr w:type="spellStart"/>
      <w:r>
        <w:t>wercks</w:t>
      </w:r>
      <w:proofErr w:type="spellEnd"/>
      <w:r>
        <w:t xml:space="preserve">, uns Christi </w:t>
      </w:r>
      <w:proofErr w:type="spellStart"/>
      <w:r>
        <w:t>selbs</w:t>
      </w:r>
      <w:proofErr w:type="spellEnd"/>
      <w:r>
        <w:t xml:space="preserve">, oder seiner </w:t>
      </w:r>
      <w:proofErr w:type="spellStart"/>
      <w:r>
        <w:t>wohlthaten</w:t>
      </w:r>
      <w:proofErr w:type="spellEnd"/>
      <w:r>
        <w:t xml:space="preserve"> </w:t>
      </w:r>
      <w:proofErr w:type="spellStart"/>
      <w:r>
        <w:t>theilhafftig</w:t>
      </w:r>
      <w:proofErr w:type="spellEnd"/>
      <w:r>
        <w:t xml:space="preserve"> machen </w:t>
      </w:r>
      <w:proofErr w:type="spellStart"/>
      <w:r>
        <w:t>kan</w:t>
      </w:r>
      <w:proofErr w:type="spellEnd"/>
      <w:r>
        <w:t xml:space="preserve">, </w:t>
      </w:r>
      <w:proofErr w:type="spellStart"/>
      <w:r>
        <w:t>sonder</w:t>
      </w:r>
      <w:proofErr w:type="spellEnd"/>
      <w:r>
        <w:t xml:space="preserve"> die </w:t>
      </w:r>
      <w:proofErr w:type="spellStart"/>
      <w:r>
        <w:t>heyligen</w:t>
      </w:r>
      <w:proofErr w:type="spellEnd"/>
      <w:r>
        <w:t xml:space="preserve"> </w:t>
      </w:r>
      <w:proofErr w:type="spellStart"/>
      <w:r>
        <w:t>Sacrament</w:t>
      </w:r>
      <w:proofErr w:type="spellEnd"/>
      <w:r>
        <w:t xml:space="preserve">, Göttliche </w:t>
      </w:r>
      <w:proofErr w:type="spellStart"/>
      <w:r>
        <w:t>warzeichen</w:t>
      </w:r>
      <w:proofErr w:type="spellEnd"/>
      <w:r>
        <w:t xml:space="preserve"> und Sigill, und also ein </w:t>
      </w:r>
      <w:proofErr w:type="spellStart"/>
      <w:r>
        <w:t>eusserlicher</w:t>
      </w:r>
      <w:proofErr w:type="spellEnd"/>
      <w:r>
        <w:t xml:space="preserve"> </w:t>
      </w:r>
      <w:proofErr w:type="spellStart"/>
      <w:r>
        <w:t>werckzeug</w:t>
      </w:r>
      <w:proofErr w:type="spellEnd"/>
      <w:r>
        <w:t xml:space="preserve"> des </w:t>
      </w:r>
      <w:proofErr w:type="spellStart"/>
      <w:r>
        <w:t>heyligen</w:t>
      </w:r>
      <w:proofErr w:type="spellEnd"/>
      <w:r>
        <w:t xml:space="preserve"> Geistes </w:t>
      </w:r>
      <w:proofErr w:type="spellStart"/>
      <w:r>
        <w:t>seind</w:t>
      </w:r>
      <w:proofErr w:type="spellEnd"/>
      <w:r>
        <w:t xml:space="preserve">, dadurch er unsern Glauben </w:t>
      </w:r>
      <w:proofErr w:type="spellStart"/>
      <w:r>
        <w:t>bekrefftigt</w:t>
      </w:r>
      <w:proofErr w:type="spellEnd"/>
      <w:r>
        <w:t xml:space="preserve">, und </w:t>
      </w:r>
      <w:proofErr w:type="spellStart"/>
      <w:r>
        <w:t>auff</w:t>
      </w:r>
      <w:proofErr w:type="spellEnd"/>
      <w:r>
        <w:t xml:space="preserve"> das einige </w:t>
      </w:r>
      <w:proofErr w:type="spellStart"/>
      <w:r>
        <w:t>opffer</w:t>
      </w:r>
      <w:proofErr w:type="spellEnd"/>
      <w:r>
        <w:t xml:space="preserve"> Christi am Creutz für uns geschehen, weiset und leitet. Es kann auch keine andere gemeinschafft Christi, wann wir dem sichtbaren </w:t>
      </w:r>
      <w:proofErr w:type="spellStart"/>
      <w:r>
        <w:t>wort</w:t>
      </w:r>
      <w:proofErr w:type="spellEnd"/>
      <w:r>
        <w:t xml:space="preserve">, oder </w:t>
      </w:r>
      <w:proofErr w:type="spellStart"/>
      <w:r>
        <w:t>verheissung</w:t>
      </w:r>
      <w:proofErr w:type="spellEnd"/>
      <w:r>
        <w:t xml:space="preserve"> der </w:t>
      </w:r>
      <w:proofErr w:type="spellStart"/>
      <w:r>
        <w:t>Sacrament</w:t>
      </w:r>
      <w:proofErr w:type="spellEnd"/>
      <w:r>
        <w:t xml:space="preserve">, als wann wir dem gepredigten und </w:t>
      </w:r>
      <w:proofErr w:type="spellStart"/>
      <w:r>
        <w:t>gehöreten</w:t>
      </w:r>
      <w:proofErr w:type="spellEnd"/>
      <w:r>
        <w:t xml:space="preserve"> </w:t>
      </w:r>
      <w:proofErr w:type="spellStart"/>
      <w:r>
        <w:t>wort</w:t>
      </w:r>
      <w:proofErr w:type="spellEnd"/>
      <w:r>
        <w:t xml:space="preserve"> des </w:t>
      </w:r>
      <w:proofErr w:type="spellStart"/>
      <w:r>
        <w:t>Euangelii</w:t>
      </w:r>
      <w:proofErr w:type="spellEnd"/>
      <w:r>
        <w:t xml:space="preserve"> glauben, uns </w:t>
      </w:r>
      <w:proofErr w:type="spellStart"/>
      <w:r>
        <w:t>widerfaren</w:t>
      </w:r>
      <w:proofErr w:type="spellEnd"/>
      <w:r>
        <w:t xml:space="preserve">, Und </w:t>
      </w:r>
      <w:proofErr w:type="spellStart"/>
      <w:r>
        <w:t>derwegen</w:t>
      </w:r>
      <w:proofErr w:type="spellEnd"/>
      <w:r>
        <w:t xml:space="preserve">, ab </w:t>
      </w:r>
      <w:proofErr w:type="spellStart"/>
      <w:r>
        <w:t>wol</w:t>
      </w:r>
      <w:proofErr w:type="spellEnd"/>
      <w:r>
        <w:t xml:space="preserve"> die sichtbare </w:t>
      </w:r>
      <w:proofErr w:type="spellStart"/>
      <w:r>
        <w:t>zeichen</w:t>
      </w:r>
      <w:proofErr w:type="spellEnd"/>
      <w:r>
        <w:t xml:space="preserve">, auch von den Gottlosen und Ungläubigen, können zu </w:t>
      </w:r>
      <w:proofErr w:type="spellStart"/>
      <w:r>
        <w:t>irem</w:t>
      </w:r>
      <w:proofErr w:type="spellEnd"/>
      <w:r>
        <w:t xml:space="preserve"> </w:t>
      </w:r>
      <w:proofErr w:type="spellStart"/>
      <w:r>
        <w:t>verdammnuß</w:t>
      </w:r>
      <w:proofErr w:type="spellEnd"/>
      <w:r>
        <w:t xml:space="preserve"> mißbraucht werden, doch müssen die unsichtbaren, und unserm glauben </w:t>
      </w:r>
      <w:proofErr w:type="spellStart"/>
      <w:r>
        <w:t>dardurch</w:t>
      </w:r>
      <w:proofErr w:type="spellEnd"/>
      <w:r>
        <w:t xml:space="preserve"> </w:t>
      </w:r>
      <w:proofErr w:type="spellStart"/>
      <w:r>
        <w:t>fürgetragene</w:t>
      </w:r>
      <w:proofErr w:type="spellEnd"/>
      <w:r>
        <w:t xml:space="preserve"> </w:t>
      </w:r>
      <w:proofErr w:type="spellStart"/>
      <w:r>
        <w:t>Himlische</w:t>
      </w:r>
      <w:proofErr w:type="spellEnd"/>
      <w:r>
        <w:t xml:space="preserve"> gaben und </w:t>
      </w:r>
      <w:proofErr w:type="spellStart"/>
      <w:r>
        <w:t>wohlthaten</w:t>
      </w:r>
      <w:proofErr w:type="spellEnd"/>
      <w:r>
        <w:t xml:space="preserve">, allein den </w:t>
      </w:r>
      <w:proofErr w:type="spellStart"/>
      <w:r>
        <w:t>Glaubigen</w:t>
      </w:r>
      <w:proofErr w:type="spellEnd"/>
      <w:r>
        <w:t xml:space="preserve"> eigen sein und bleiben. </w:t>
      </w:r>
    </w:p>
    <w:p w14:paraId="48F4925D" w14:textId="77777777" w:rsidR="00BD464C" w:rsidRDefault="00BD464C" w:rsidP="00BD464C">
      <w:pPr>
        <w:pStyle w:val="StandardWeb"/>
      </w:pPr>
      <w:r>
        <w:t xml:space="preserve">Und </w:t>
      </w:r>
      <w:proofErr w:type="spellStart"/>
      <w:r>
        <w:t>auff</w:t>
      </w:r>
      <w:proofErr w:type="spellEnd"/>
      <w:r>
        <w:t xml:space="preserve"> solche </w:t>
      </w:r>
      <w:proofErr w:type="spellStart"/>
      <w:r>
        <w:t>gethane</w:t>
      </w:r>
      <w:proofErr w:type="spellEnd"/>
      <w:r>
        <w:t xml:space="preserve"> Confession und </w:t>
      </w:r>
      <w:proofErr w:type="spellStart"/>
      <w:r>
        <w:t>bekanntnuß</w:t>
      </w:r>
      <w:proofErr w:type="spellEnd"/>
      <w:r>
        <w:t xml:space="preserve"> unsers Christlichen </w:t>
      </w:r>
      <w:proofErr w:type="spellStart"/>
      <w:r>
        <w:t>warhafftigen</w:t>
      </w:r>
      <w:proofErr w:type="spellEnd"/>
      <w:r>
        <w:t xml:space="preserve"> </w:t>
      </w:r>
      <w:proofErr w:type="spellStart"/>
      <w:r>
        <w:t>glaubens</w:t>
      </w:r>
      <w:proofErr w:type="spellEnd"/>
      <w:r>
        <w:t xml:space="preserve">, befehlen wir unser Seel, wann die von unserem Leichnam scheiden würdet, jetzt, und zu allen </w:t>
      </w:r>
      <w:proofErr w:type="spellStart"/>
      <w:r>
        <w:t>zeiten</w:t>
      </w:r>
      <w:proofErr w:type="spellEnd"/>
      <w:r>
        <w:t xml:space="preserve">, der </w:t>
      </w:r>
      <w:proofErr w:type="spellStart"/>
      <w:r>
        <w:t>heyligen</w:t>
      </w:r>
      <w:proofErr w:type="spellEnd"/>
      <w:r>
        <w:t xml:space="preserve"> </w:t>
      </w:r>
      <w:proofErr w:type="spellStart"/>
      <w:r>
        <w:t>untheilbaren</w:t>
      </w:r>
      <w:proofErr w:type="spellEnd"/>
      <w:r>
        <w:t xml:space="preserve"> </w:t>
      </w:r>
      <w:proofErr w:type="spellStart"/>
      <w:r>
        <w:t>Dreyfaltigkeit</w:t>
      </w:r>
      <w:proofErr w:type="spellEnd"/>
      <w:r>
        <w:t xml:space="preserve">, Gott dem Vatter, </w:t>
      </w:r>
      <w:proofErr w:type="spellStart"/>
      <w:r>
        <w:t>jrem</w:t>
      </w:r>
      <w:proofErr w:type="spellEnd"/>
      <w:r>
        <w:t xml:space="preserve"> </w:t>
      </w:r>
      <w:proofErr w:type="spellStart"/>
      <w:r>
        <w:t>Schöpffer</w:t>
      </w:r>
      <w:proofErr w:type="spellEnd"/>
      <w:r>
        <w:t xml:space="preserve">, Gott dem Sohn, unserem Erlöser, Mittler, und einigem Heyland Jesu Christo, und Gott dem heiligen Geist, unserem waren Tröster, mit höchster </w:t>
      </w:r>
      <w:proofErr w:type="spellStart"/>
      <w:r>
        <w:t>begierd</w:t>
      </w:r>
      <w:proofErr w:type="spellEnd"/>
      <w:r>
        <w:t xml:space="preserve"> und </w:t>
      </w:r>
      <w:proofErr w:type="spellStart"/>
      <w:r>
        <w:t>andacht</w:t>
      </w:r>
      <w:proofErr w:type="spellEnd"/>
      <w:r>
        <w:t xml:space="preserve"> unsers </w:t>
      </w:r>
      <w:proofErr w:type="spellStart"/>
      <w:r>
        <w:t>herzens</w:t>
      </w:r>
      <w:proofErr w:type="spellEnd"/>
      <w:r>
        <w:t xml:space="preserve">, </w:t>
      </w:r>
      <w:proofErr w:type="spellStart"/>
      <w:r>
        <w:t>demütigklich</w:t>
      </w:r>
      <w:proofErr w:type="spellEnd"/>
      <w:r>
        <w:t xml:space="preserve"> bittend, daß unser einiger Erlöser und Heyland, seine </w:t>
      </w:r>
      <w:proofErr w:type="spellStart"/>
      <w:r>
        <w:t>genedige</w:t>
      </w:r>
      <w:proofErr w:type="spellEnd"/>
      <w:r>
        <w:t xml:space="preserve"> </w:t>
      </w:r>
      <w:proofErr w:type="spellStart"/>
      <w:r>
        <w:t>barmhertzige</w:t>
      </w:r>
      <w:proofErr w:type="spellEnd"/>
      <w:r>
        <w:t xml:space="preserve"> seligmachende </w:t>
      </w:r>
      <w:proofErr w:type="spellStart"/>
      <w:r>
        <w:t>hand</w:t>
      </w:r>
      <w:proofErr w:type="spellEnd"/>
      <w:r>
        <w:t xml:space="preserve"> </w:t>
      </w:r>
      <w:proofErr w:type="spellStart"/>
      <w:r>
        <w:t>uber</w:t>
      </w:r>
      <w:proofErr w:type="spellEnd"/>
      <w:r>
        <w:t xml:space="preserve"> uns halten, unsern glauben mehren, und uns ein Christliches gutes </w:t>
      </w:r>
      <w:proofErr w:type="spellStart"/>
      <w:r>
        <w:t>vernünfftiges</w:t>
      </w:r>
      <w:proofErr w:type="spellEnd"/>
      <w:r>
        <w:t xml:space="preserve"> ende verleihen, Und als bald wir </w:t>
      </w:r>
      <w:proofErr w:type="spellStart"/>
      <w:r>
        <w:t>auß</w:t>
      </w:r>
      <w:proofErr w:type="spellEnd"/>
      <w:r>
        <w:t xml:space="preserve">, und von diesem irdischen </w:t>
      </w:r>
      <w:proofErr w:type="spellStart"/>
      <w:r>
        <w:t>Cörper</w:t>
      </w:r>
      <w:proofErr w:type="spellEnd"/>
      <w:r>
        <w:t xml:space="preserve">, und elenden </w:t>
      </w:r>
      <w:proofErr w:type="spellStart"/>
      <w:r>
        <w:t>Jammerthal</w:t>
      </w:r>
      <w:proofErr w:type="spellEnd"/>
      <w:r>
        <w:t xml:space="preserve"> abscheiden, in die ewige ruhe, </w:t>
      </w:r>
      <w:proofErr w:type="spellStart"/>
      <w:r>
        <w:t>freude</w:t>
      </w:r>
      <w:proofErr w:type="spellEnd"/>
      <w:r>
        <w:t xml:space="preserve">, </w:t>
      </w:r>
      <w:proofErr w:type="spellStart"/>
      <w:r>
        <w:t>seligkeit</w:t>
      </w:r>
      <w:proofErr w:type="spellEnd"/>
      <w:r>
        <w:t xml:space="preserve">, und seines Vatters Reich, welches er uns und allen Gläubigen, durch seinen bittern Todt, und </w:t>
      </w:r>
      <w:proofErr w:type="spellStart"/>
      <w:r>
        <w:t>vergiessung</w:t>
      </w:r>
      <w:proofErr w:type="spellEnd"/>
      <w:r>
        <w:t xml:space="preserve"> </w:t>
      </w:r>
      <w:proofErr w:type="spellStart"/>
      <w:r>
        <w:t>köstbarlicher</w:t>
      </w:r>
      <w:proofErr w:type="spellEnd"/>
      <w:r>
        <w:t xml:space="preserve"> </w:t>
      </w:r>
      <w:proofErr w:type="spellStart"/>
      <w:r>
        <w:t>bluts</w:t>
      </w:r>
      <w:proofErr w:type="spellEnd"/>
      <w:r>
        <w:t xml:space="preserve"> erworben, bereitet, und </w:t>
      </w:r>
      <w:proofErr w:type="spellStart"/>
      <w:r>
        <w:t>verheissen</w:t>
      </w:r>
      <w:proofErr w:type="spellEnd"/>
      <w:r>
        <w:t xml:space="preserve">, zu seiner </w:t>
      </w:r>
      <w:proofErr w:type="spellStart"/>
      <w:r>
        <w:t>heyligen</w:t>
      </w:r>
      <w:proofErr w:type="spellEnd"/>
      <w:r>
        <w:t xml:space="preserve"> und allen Christgläubigen </w:t>
      </w:r>
      <w:proofErr w:type="spellStart"/>
      <w:r>
        <w:t>versammlung</w:t>
      </w:r>
      <w:proofErr w:type="spellEnd"/>
      <w:r>
        <w:t xml:space="preserve">, sicher tragen und </w:t>
      </w:r>
      <w:proofErr w:type="spellStart"/>
      <w:r>
        <w:t>auffnemmen</w:t>
      </w:r>
      <w:proofErr w:type="spellEnd"/>
      <w:r>
        <w:t xml:space="preserve"> wölle. </w:t>
      </w:r>
    </w:p>
    <w:p w14:paraId="699FC922" w14:textId="77777777" w:rsidR="00BD464C" w:rsidRDefault="00BD464C" w:rsidP="00BD464C">
      <w:pPr>
        <w:pStyle w:val="StandardWeb"/>
      </w:pPr>
      <w:r>
        <w:t xml:space="preserve">Wie wir nun mit </w:t>
      </w:r>
      <w:proofErr w:type="spellStart"/>
      <w:r>
        <w:t>jetztberürter</w:t>
      </w:r>
      <w:proofErr w:type="spellEnd"/>
      <w:r>
        <w:t xml:space="preserve"> unserer Christlichen </w:t>
      </w:r>
      <w:proofErr w:type="spellStart"/>
      <w:r>
        <w:t>bekanntnuß</w:t>
      </w:r>
      <w:proofErr w:type="spellEnd"/>
      <w:r>
        <w:t xml:space="preserve"> </w:t>
      </w:r>
      <w:proofErr w:type="spellStart"/>
      <w:r>
        <w:t>gedencken</w:t>
      </w:r>
      <w:proofErr w:type="spellEnd"/>
      <w:r>
        <w:t xml:space="preserve"> selig zu werden, und mit fröhlichem Angesicht, vor dem </w:t>
      </w:r>
      <w:proofErr w:type="spellStart"/>
      <w:r>
        <w:t>Richterstuel</w:t>
      </w:r>
      <w:proofErr w:type="spellEnd"/>
      <w:r>
        <w:t xml:space="preserve"> Christi zu erscheinen, Also ermahnen, erinnern, und bitten wir auch hiemit unsere geliebte Kinder, Erben und Nachkommen, freundlich, und als ein </w:t>
      </w:r>
      <w:proofErr w:type="spellStart"/>
      <w:r>
        <w:t>getrewer</w:t>
      </w:r>
      <w:proofErr w:type="spellEnd"/>
      <w:r>
        <w:t xml:space="preserve"> Vatter, Ersuchen auch unsere von Gott befohlene </w:t>
      </w:r>
      <w:proofErr w:type="spellStart"/>
      <w:r>
        <w:t>Underthanen</w:t>
      </w:r>
      <w:proofErr w:type="spellEnd"/>
      <w:r>
        <w:t xml:space="preserve">, angehörige und verwandte Rhät, </w:t>
      </w:r>
      <w:proofErr w:type="spellStart"/>
      <w:r>
        <w:t>Amptleuth</w:t>
      </w:r>
      <w:proofErr w:type="spellEnd"/>
      <w:r>
        <w:t xml:space="preserve">, sonderlich unserer </w:t>
      </w:r>
      <w:proofErr w:type="spellStart"/>
      <w:r>
        <w:t>Vniuersitet</w:t>
      </w:r>
      <w:proofErr w:type="spellEnd"/>
      <w:r>
        <w:t xml:space="preserve">, Schul- und Kirchendiener, was würden, </w:t>
      </w:r>
      <w:proofErr w:type="spellStart"/>
      <w:r>
        <w:t>wesens</w:t>
      </w:r>
      <w:proofErr w:type="spellEnd"/>
      <w:r>
        <w:t xml:space="preserve">, oder stands die </w:t>
      </w:r>
      <w:proofErr w:type="spellStart"/>
      <w:r>
        <w:t>seyen</w:t>
      </w:r>
      <w:proofErr w:type="spellEnd"/>
      <w:r>
        <w:t xml:space="preserve">, und derselben Nachkommen, </w:t>
      </w:r>
      <w:proofErr w:type="spellStart"/>
      <w:r>
        <w:t>hiemit</w:t>
      </w:r>
      <w:proofErr w:type="spellEnd"/>
      <w:r>
        <w:t xml:space="preserve"> </w:t>
      </w:r>
      <w:proofErr w:type="spellStart"/>
      <w:r>
        <w:t>genediglich</w:t>
      </w:r>
      <w:proofErr w:type="spellEnd"/>
      <w:r>
        <w:t xml:space="preserve">, Ordnen auch, schaffen und </w:t>
      </w:r>
      <w:proofErr w:type="spellStart"/>
      <w:r>
        <w:t>aufferlegen</w:t>
      </w:r>
      <w:proofErr w:type="spellEnd"/>
      <w:r>
        <w:t xml:space="preserve"> </w:t>
      </w:r>
      <w:proofErr w:type="spellStart"/>
      <w:r>
        <w:t>jren</w:t>
      </w:r>
      <w:proofErr w:type="spellEnd"/>
      <w:r>
        <w:t xml:space="preserve"> Liebden, und ihnen, solches in </w:t>
      </w:r>
      <w:proofErr w:type="spellStart"/>
      <w:r>
        <w:t>krafft</w:t>
      </w:r>
      <w:proofErr w:type="spellEnd"/>
      <w:r>
        <w:t xml:space="preserve"> Göttliches unwandelbaren </w:t>
      </w:r>
      <w:proofErr w:type="spellStart"/>
      <w:r>
        <w:t>befelchs</w:t>
      </w:r>
      <w:proofErr w:type="spellEnd"/>
      <w:r>
        <w:t xml:space="preserve">, in dem </w:t>
      </w:r>
      <w:proofErr w:type="spellStart"/>
      <w:r>
        <w:t>Got</w:t>
      </w:r>
      <w:proofErr w:type="spellEnd"/>
      <w:r>
        <w:t xml:space="preserve"> von Abraham saget, Ich weiß, Er wird befehlen seinen Kindern, und seinem Hause nach </w:t>
      </w:r>
      <w:proofErr w:type="spellStart"/>
      <w:r>
        <w:t>jm</w:t>
      </w:r>
      <w:proofErr w:type="spellEnd"/>
      <w:r>
        <w:t xml:space="preserve">, daß sie des HERREN </w:t>
      </w:r>
      <w:proofErr w:type="spellStart"/>
      <w:r>
        <w:t>wege</w:t>
      </w:r>
      <w:proofErr w:type="spellEnd"/>
      <w:r>
        <w:t xml:space="preserve"> halten, und thun was recht und gut ist, </w:t>
      </w:r>
      <w:proofErr w:type="spellStart"/>
      <w:r>
        <w:t>auff</w:t>
      </w:r>
      <w:proofErr w:type="spellEnd"/>
      <w:r>
        <w:t xml:space="preserve"> daß der HERR </w:t>
      </w:r>
      <w:proofErr w:type="spellStart"/>
      <w:r>
        <w:t>auff</w:t>
      </w:r>
      <w:proofErr w:type="spellEnd"/>
      <w:r>
        <w:t xml:space="preserve"> Abraham kommen lasse, was er ihm </w:t>
      </w:r>
      <w:proofErr w:type="spellStart"/>
      <w:r>
        <w:t>verheissen</w:t>
      </w:r>
      <w:proofErr w:type="spellEnd"/>
      <w:r>
        <w:t xml:space="preserve"> hat. Und wöllen mit höchstem </w:t>
      </w:r>
      <w:proofErr w:type="spellStart"/>
      <w:r>
        <w:t>eyffer</w:t>
      </w:r>
      <w:proofErr w:type="spellEnd"/>
      <w:r>
        <w:t xml:space="preserve"> und ernst, daß sie </w:t>
      </w:r>
      <w:proofErr w:type="spellStart"/>
      <w:r>
        <w:t>nit</w:t>
      </w:r>
      <w:proofErr w:type="spellEnd"/>
      <w:r>
        <w:t xml:space="preserve"> allein für </w:t>
      </w:r>
      <w:proofErr w:type="spellStart"/>
      <w:r>
        <w:t>jre</w:t>
      </w:r>
      <w:proofErr w:type="spellEnd"/>
      <w:r>
        <w:t xml:space="preserve"> Personen, </w:t>
      </w:r>
      <w:proofErr w:type="spellStart"/>
      <w:r>
        <w:t>bey</w:t>
      </w:r>
      <w:proofErr w:type="spellEnd"/>
      <w:r>
        <w:t xml:space="preserve"> dieser allein seligmachenden erkannten und bekannten </w:t>
      </w:r>
      <w:proofErr w:type="spellStart"/>
      <w:r>
        <w:t>warheit</w:t>
      </w:r>
      <w:proofErr w:type="spellEnd"/>
      <w:r>
        <w:t xml:space="preserve"> des </w:t>
      </w:r>
      <w:proofErr w:type="spellStart"/>
      <w:r>
        <w:t>heyligen</w:t>
      </w:r>
      <w:proofErr w:type="spellEnd"/>
      <w:r>
        <w:t xml:space="preserve"> </w:t>
      </w:r>
      <w:proofErr w:type="spellStart"/>
      <w:r>
        <w:t>Euangelii</w:t>
      </w:r>
      <w:proofErr w:type="spellEnd"/>
      <w:r>
        <w:t xml:space="preserve">, und </w:t>
      </w:r>
      <w:proofErr w:type="spellStart"/>
      <w:r>
        <w:t>obberürter</w:t>
      </w:r>
      <w:proofErr w:type="spellEnd"/>
      <w:r>
        <w:t xml:space="preserve"> Christlicher </w:t>
      </w:r>
      <w:proofErr w:type="spellStart"/>
      <w:r>
        <w:t>bekanntnuß</w:t>
      </w:r>
      <w:proofErr w:type="spellEnd"/>
      <w:r>
        <w:t xml:space="preserve">, </w:t>
      </w:r>
      <w:proofErr w:type="spellStart"/>
      <w:r>
        <w:t>dardurch</w:t>
      </w:r>
      <w:proofErr w:type="spellEnd"/>
      <w:r>
        <w:t xml:space="preserve"> die </w:t>
      </w:r>
      <w:proofErr w:type="spellStart"/>
      <w:r>
        <w:t>grewliche</w:t>
      </w:r>
      <w:proofErr w:type="spellEnd"/>
      <w:r>
        <w:t xml:space="preserve"> </w:t>
      </w:r>
      <w:proofErr w:type="spellStart"/>
      <w:r>
        <w:t>finsternuß</w:t>
      </w:r>
      <w:proofErr w:type="spellEnd"/>
      <w:r>
        <w:t xml:space="preserve"> des </w:t>
      </w:r>
      <w:proofErr w:type="spellStart"/>
      <w:r>
        <w:t>Bapsthumbs</w:t>
      </w:r>
      <w:proofErr w:type="spellEnd"/>
      <w:r>
        <w:t xml:space="preserve">, </w:t>
      </w:r>
      <w:proofErr w:type="spellStart"/>
      <w:r>
        <w:t>bey</w:t>
      </w:r>
      <w:proofErr w:type="spellEnd"/>
      <w:r>
        <w:t xml:space="preserve"> unseren </w:t>
      </w:r>
      <w:proofErr w:type="spellStart"/>
      <w:r>
        <w:t>zeiten</w:t>
      </w:r>
      <w:proofErr w:type="spellEnd"/>
      <w:r>
        <w:t xml:space="preserve">, </w:t>
      </w:r>
      <w:proofErr w:type="spellStart"/>
      <w:r>
        <w:t>auß</w:t>
      </w:r>
      <w:proofErr w:type="spellEnd"/>
      <w:r>
        <w:t xml:space="preserve"> Gottes </w:t>
      </w:r>
      <w:proofErr w:type="spellStart"/>
      <w:r>
        <w:t>unaußsprechlicher</w:t>
      </w:r>
      <w:proofErr w:type="spellEnd"/>
      <w:r>
        <w:t xml:space="preserve"> </w:t>
      </w:r>
      <w:proofErr w:type="spellStart"/>
      <w:r>
        <w:t>genad</w:t>
      </w:r>
      <w:proofErr w:type="spellEnd"/>
      <w:r>
        <w:t xml:space="preserve"> und </w:t>
      </w:r>
      <w:proofErr w:type="spellStart"/>
      <w:r>
        <w:t>barmhertzigkeit</w:t>
      </w:r>
      <w:proofErr w:type="spellEnd"/>
      <w:r>
        <w:t xml:space="preserve"> </w:t>
      </w:r>
      <w:proofErr w:type="spellStart"/>
      <w:r>
        <w:t>gestürtzet</w:t>
      </w:r>
      <w:proofErr w:type="spellEnd"/>
      <w:r>
        <w:t xml:space="preserve"> und </w:t>
      </w:r>
      <w:proofErr w:type="spellStart"/>
      <w:r>
        <w:t>nidergeleget</w:t>
      </w:r>
      <w:proofErr w:type="spellEnd"/>
      <w:r>
        <w:t xml:space="preserve"> worden, </w:t>
      </w:r>
      <w:proofErr w:type="spellStart"/>
      <w:r>
        <w:t>bestendiglich</w:t>
      </w:r>
      <w:proofErr w:type="spellEnd"/>
      <w:r>
        <w:t xml:space="preserve">, </w:t>
      </w:r>
      <w:proofErr w:type="spellStart"/>
      <w:r>
        <w:t>biß</w:t>
      </w:r>
      <w:proofErr w:type="spellEnd"/>
      <w:r>
        <w:t xml:space="preserve"> an ihr end verharren, dieselbige, vor Gott und der Welt, tröstlich bekennen, und sich von deren nimmermehr </w:t>
      </w:r>
      <w:proofErr w:type="spellStart"/>
      <w:r>
        <w:t>enteussern</w:t>
      </w:r>
      <w:proofErr w:type="spellEnd"/>
      <w:r>
        <w:t xml:space="preserve">, und also, wie wir mit </w:t>
      </w:r>
      <w:proofErr w:type="spellStart"/>
      <w:r>
        <w:t>hertzen</w:t>
      </w:r>
      <w:proofErr w:type="spellEnd"/>
      <w:r>
        <w:t xml:space="preserve"> wünschten, mit uns der ewigen </w:t>
      </w:r>
      <w:proofErr w:type="spellStart"/>
      <w:r>
        <w:t>seligkeit</w:t>
      </w:r>
      <w:proofErr w:type="spellEnd"/>
      <w:r>
        <w:t xml:space="preserve"> </w:t>
      </w:r>
      <w:proofErr w:type="spellStart"/>
      <w:r>
        <w:t>theilhafftig</w:t>
      </w:r>
      <w:proofErr w:type="spellEnd"/>
      <w:r>
        <w:t xml:space="preserve"> werden, sondern auch, daß sie </w:t>
      </w:r>
      <w:proofErr w:type="spellStart"/>
      <w:r>
        <w:t>zuforderst</w:t>
      </w:r>
      <w:proofErr w:type="spellEnd"/>
      <w:r>
        <w:t xml:space="preserve">, und vor allen dingen, als Christliche Gottselige Fürsten und Obrigkeiten, denen der </w:t>
      </w:r>
      <w:proofErr w:type="spellStart"/>
      <w:r>
        <w:t>schutz</w:t>
      </w:r>
      <w:proofErr w:type="spellEnd"/>
      <w:r>
        <w:t xml:space="preserve"> und </w:t>
      </w:r>
      <w:proofErr w:type="spellStart"/>
      <w:r>
        <w:t>fortpflantzung</w:t>
      </w:r>
      <w:proofErr w:type="spellEnd"/>
      <w:r>
        <w:t xml:space="preserve"> der Göttlichen erkannten </w:t>
      </w:r>
      <w:proofErr w:type="spellStart"/>
      <w:r>
        <w:t>warheit</w:t>
      </w:r>
      <w:proofErr w:type="spellEnd"/>
      <w:r>
        <w:t xml:space="preserve">, von Gott dem </w:t>
      </w:r>
      <w:proofErr w:type="spellStart"/>
      <w:r>
        <w:t>Allmechtigen</w:t>
      </w:r>
      <w:proofErr w:type="spellEnd"/>
      <w:r>
        <w:t xml:space="preserve">, als </w:t>
      </w:r>
      <w:proofErr w:type="spellStart"/>
      <w:r>
        <w:t>ir</w:t>
      </w:r>
      <w:proofErr w:type="spellEnd"/>
      <w:r>
        <w:t xml:space="preserve"> höchst und </w:t>
      </w:r>
      <w:proofErr w:type="spellStart"/>
      <w:r>
        <w:t>fürnehmst</w:t>
      </w:r>
      <w:proofErr w:type="spellEnd"/>
      <w:r>
        <w:t xml:space="preserve"> </w:t>
      </w:r>
      <w:proofErr w:type="spellStart"/>
      <w:r>
        <w:t>Ampt</w:t>
      </w:r>
      <w:proofErr w:type="spellEnd"/>
      <w:r>
        <w:t xml:space="preserve">, ernstlich </w:t>
      </w:r>
      <w:proofErr w:type="spellStart"/>
      <w:r>
        <w:t>aufferleget</w:t>
      </w:r>
      <w:proofErr w:type="spellEnd"/>
      <w:r>
        <w:t xml:space="preserve"> und befohlen ist, mit </w:t>
      </w:r>
      <w:proofErr w:type="spellStart"/>
      <w:r>
        <w:t>sonderem</w:t>
      </w:r>
      <w:proofErr w:type="spellEnd"/>
      <w:r>
        <w:t xml:space="preserve"> </w:t>
      </w:r>
      <w:proofErr w:type="spellStart"/>
      <w:r>
        <w:t>vleiß</w:t>
      </w:r>
      <w:proofErr w:type="spellEnd"/>
      <w:r>
        <w:t xml:space="preserve"> dran sein, daß das </w:t>
      </w:r>
      <w:proofErr w:type="spellStart"/>
      <w:r>
        <w:t>heilyge</w:t>
      </w:r>
      <w:proofErr w:type="spellEnd"/>
      <w:r>
        <w:t xml:space="preserve"> seligmachende </w:t>
      </w:r>
      <w:proofErr w:type="spellStart"/>
      <w:r>
        <w:t>Euangelium</w:t>
      </w:r>
      <w:proofErr w:type="spellEnd"/>
      <w:r>
        <w:t xml:space="preserve">, und die einige unwidersprechliche, </w:t>
      </w:r>
      <w:proofErr w:type="spellStart"/>
      <w:r>
        <w:t>unvergengliche</w:t>
      </w:r>
      <w:proofErr w:type="spellEnd"/>
      <w:r>
        <w:t xml:space="preserve"> und </w:t>
      </w:r>
      <w:proofErr w:type="spellStart"/>
      <w:r>
        <w:t>immerwerende</w:t>
      </w:r>
      <w:proofErr w:type="spellEnd"/>
      <w:r>
        <w:t xml:space="preserve"> </w:t>
      </w:r>
      <w:proofErr w:type="spellStart"/>
      <w:r>
        <w:t>warheit</w:t>
      </w:r>
      <w:proofErr w:type="spellEnd"/>
      <w:r>
        <w:t xml:space="preserve"> Gottes, </w:t>
      </w:r>
      <w:proofErr w:type="spellStart"/>
      <w:r>
        <w:t>inhalt</w:t>
      </w:r>
      <w:proofErr w:type="spellEnd"/>
      <w:r>
        <w:t xml:space="preserve"> der Prophetischen und Apostolischen </w:t>
      </w:r>
      <w:proofErr w:type="spellStart"/>
      <w:r>
        <w:t>schrifft</w:t>
      </w:r>
      <w:proofErr w:type="spellEnd"/>
      <w:r>
        <w:t xml:space="preserve">, </w:t>
      </w:r>
      <w:proofErr w:type="spellStart"/>
      <w:r>
        <w:t>bey</w:t>
      </w:r>
      <w:proofErr w:type="spellEnd"/>
      <w:r>
        <w:t xml:space="preserve"> allen ihrer Liebden </w:t>
      </w:r>
      <w:proofErr w:type="spellStart"/>
      <w:r>
        <w:t>Underthanen</w:t>
      </w:r>
      <w:proofErr w:type="spellEnd"/>
      <w:r>
        <w:t xml:space="preserve"> und verwandten, rein, lauter, und </w:t>
      </w:r>
      <w:proofErr w:type="spellStart"/>
      <w:r>
        <w:t>unverfelscht</w:t>
      </w:r>
      <w:proofErr w:type="spellEnd"/>
      <w:r>
        <w:t xml:space="preserve"> </w:t>
      </w:r>
      <w:proofErr w:type="spellStart"/>
      <w:r>
        <w:t>gelehret</w:t>
      </w:r>
      <w:proofErr w:type="spellEnd"/>
      <w:r>
        <w:t xml:space="preserve"> und gepredigt, und für und für, durch den </w:t>
      </w:r>
      <w:proofErr w:type="spellStart"/>
      <w:r>
        <w:t>segen</w:t>
      </w:r>
      <w:proofErr w:type="spellEnd"/>
      <w:r>
        <w:t xml:space="preserve"> des </w:t>
      </w:r>
      <w:proofErr w:type="spellStart"/>
      <w:r>
        <w:t>Allmechtigen</w:t>
      </w:r>
      <w:proofErr w:type="spellEnd"/>
      <w:r>
        <w:t xml:space="preserve">, </w:t>
      </w:r>
      <w:proofErr w:type="spellStart"/>
      <w:r>
        <w:t>auff</w:t>
      </w:r>
      <w:proofErr w:type="spellEnd"/>
      <w:r>
        <w:t xml:space="preserve"> die Nachkommen </w:t>
      </w:r>
      <w:proofErr w:type="spellStart"/>
      <w:r>
        <w:t>gepflantzet</w:t>
      </w:r>
      <w:proofErr w:type="spellEnd"/>
      <w:r>
        <w:t xml:space="preserve"> und </w:t>
      </w:r>
      <w:proofErr w:type="spellStart"/>
      <w:r>
        <w:t>geerbet</w:t>
      </w:r>
      <w:proofErr w:type="spellEnd"/>
      <w:r>
        <w:t xml:space="preserve"> werden möge, Damit sie auch der gnadenreichen </w:t>
      </w:r>
      <w:proofErr w:type="spellStart"/>
      <w:r>
        <w:t>verheissung</w:t>
      </w:r>
      <w:proofErr w:type="spellEnd"/>
      <w:r>
        <w:t xml:space="preserve"> unsers HERRN und Heylands Jesu Christi </w:t>
      </w:r>
      <w:proofErr w:type="spellStart"/>
      <w:r>
        <w:t>theilhafftig</w:t>
      </w:r>
      <w:proofErr w:type="spellEnd"/>
      <w:r>
        <w:t xml:space="preserve"> werden: Suchet zu forderst das Reich Gottes, so wird euch alles anders zufallen: Sich auch </w:t>
      </w:r>
      <w:proofErr w:type="spellStart"/>
      <w:r>
        <w:t>bey</w:t>
      </w:r>
      <w:proofErr w:type="spellEnd"/>
      <w:r>
        <w:t xml:space="preserve"> dem, des </w:t>
      </w:r>
      <w:proofErr w:type="spellStart"/>
      <w:r>
        <w:t>befelchs</w:t>
      </w:r>
      <w:proofErr w:type="spellEnd"/>
      <w:r>
        <w:t xml:space="preserve"> und </w:t>
      </w:r>
      <w:proofErr w:type="spellStart"/>
      <w:r>
        <w:t>trostes</w:t>
      </w:r>
      <w:proofErr w:type="spellEnd"/>
      <w:r>
        <w:t xml:space="preserve"> Gottes, so er dem lieben Josua gegeben, </w:t>
      </w:r>
      <w:proofErr w:type="spellStart"/>
      <w:r>
        <w:t>trewlich</w:t>
      </w:r>
      <w:proofErr w:type="spellEnd"/>
      <w:r>
        <w:t xml:space="preserve"> erinnern, indem er spricht, Sey nun getrost und sehr freudig, daß du haltest und thust allerding nach dem Gesetz, das dir Mose mein Knecht </w:t>
      </w:r>
      <w:proofErr w:type="spellStart"/>
      <w:r>
        <w:t>gebotten</w:t>
      </w:r>
      <w:proofErr w:type="spellEnd"/>
      <w:r>
        <w:t xml:space="preserve"> hat. Weiche nicht </w:t>
      </w:r>
      <w:proofErr w:type="spellStart"/>
      <w:r>
        <w:t>dauon</w:t>
      </w:r>
      <w:proofErr w:type="spellEnd"/>
      <w:r>
        <w:t xml:space="preserve">, weder zur Rechten noch zur </w:t>
      </w:r>
      <w:proofErr w:type="spellStart"/>
      <w:r>
        <w:t>Lincken</w:t>
      </w:r>
      <w:proofErr w:type="spellEnd"/>
      <w:r>
        <w:t xml:space="preserve">, </w:t>
      </w:r>
      <w:proofErr w:type="spellStart"/>
      <w:r>
        <w:t>auff</w:t>
      </w:r>
      <w:proofErr w:type="spellEnd"/>
      <w:r>
        <w:t xml:space="preserve"> daß du weißlich </w:t>
      </w:r>
      <w:proofErr w:type="spellStart"/>
      <w:r>
        <w:t>handlen</w:t>
      </w:r>
      <w:proofErr w:type="spellEnd"/>
      <w:r>
        <w:t xml:space="preserve"> mögest, in allem, das du thun sollest, und laß das buch dieses Gesetzes nicht von deinem Mund kommen, sondern betracht es tag und </w:t>
      </w:r>
      <w:proofErr w:type="spellStart"/>
      <w:r>
        <w:t>nacht</w:t>
      </w:r>
      <w:proofErr w:type="spellEnd"/>
      <w:r>
        <w:t xml:space="preserve">, </w:t>
      </w:r>
      <w:proofErr w:type="spellStart"/>
      <w:r>
        <w:t>auff</w:t>
      </w:r>
      <w:proofErr w:type="spellEnd"/>
      <w:r>
        <w:t xml:space="preserve"> daß du thust und haltest allerding nach dem daß </w:t>
      </w:r>
      <w:proofErr w:type="spellStart"/>
      <w:r>
        <w:t>drinn</w:t>
      </w:r>
      <w:proofErr w:type="spellEnd"/>
      <w:r>
        <w:t xml:space="preserve"> </w:t>
      </w:r>
      <w:proofErr w:type="spellStart"/>
      <w:r>
        <w:t>geschriben</w:t>
      </w:r>
      <w:proofErr w:type="spellEnd"/>
      <w:r>
        <w:t xml:space="preserve"> stehet. </w:t>
      </w:r>
    </w:p>
    <w:p w14:paraId="31F404E7" w14:textId="77777777" w:rsidR="00BD464C" w:rsidRDefault="00BD464C" w:rsidP="00BD464C">
      <w:pPr>
        <w:pStyle w:val="StandardWeb"/>
      </w:pPr>
      <w:r>
        <w:t xml:space="preserve">Zum andern, und demnach es aber je und </w:t>
      </w:r>
      <w:proofErr w:type="spellStart"/>
      <w:r>
        <w:t>allwegen</w:t>
      </w:r>
      <w:proofErr w:type="spellEnd"/>
      <w:r>
        <w:t xml:space="preserve"> also </w:t>
      </w:r>
      <w:proofErr w:type="spellStart"/>
      <w:r>
        <w:t>zugangen</w:t>
      </w:r>
      <w:proofErr w:type="spellEnd"/>
      <w:r>
        <w:t xml:space="preserve">, wann Gottes </w:t>
      </w:r>
      <w:proofErr w:type="spellStart"/>
      <w:r>
        <w:t>wort</w:t>
      </w:r>
      <w:proofErr w:type="spellEnd"/>
      <w:r>
        <w:t xml:space="preserve">, an einem </w:t>
      </w:r>
      <w:proofErr w:type="spellStart"/>
      <w:r>
        <w:t>ort</w:t>
      </w:r>
      <w:proofErr w:type="spellEnd"/>
      <w:r>
        <w:t xml:space="preserve">, wie auch seine </w:t>
      </w:r>
      <w:proofErr w:type="spellStart"/>
      <w:r>
        <w:t>heylige</w:t>
      </w:r>
      <w:proofErr w:type="spellEnd"/>
      <w:r>
        <w:t xml:space="preserve"> </w:t>
      </w:r>
      <w:proofErr w:type="spellStart"/>
      <w:r>
        <w:t>Sacramenta</w:t>
      </w:r>
      <w:proofErr w:type="spellEnd"/>
      <w:r>
        <w:t xml:space="preserve">, pur, lauter, rein, </w:t>
      </w:r>
      <w:proofErr w:type="spellStart"/>
      <w:r>
        <w:t>unverdunckelt</w:t>
      </w:r>
      <w:proofErr w:type="spellEnd"/>
      <w:r>
        <w:t xml:space="preserve"> und </w:t>
      </w:r>
      <w:proofErr w:type="spellStart"/>
      <w:r>
        <w:t>unverfelscht</w:t>
      </w:r>
      <w:proofErr w:type="spellEnd"/>
      <w:r>
        <w:t xml:space="preserve"> erschollen, </w:t>
      </w:r>
      <w:proofErr w:type="spellStart"/>
      <w:r>
        <w:t>Administriret</w:t>
      </w:r>
      <w:proofErr w:type="spellEnd"/>
      <w:r>
        <w:t xml:space="preserve"> und vorgetragen worden, und im Gott der </w:t>
      </w:r>
      <w:proofErr w:type="spellStart"/>
      <w:r>
        <w:t>Allmechtige</w:t>
      </w:r>
      <w:proofErr w:type="spellEnd"/>
      <w:r>
        <w:t xml:space="preserve"> durch sein seligmachendes </w:t>
      </w:r>
      <w:proofErr w:type="spellStart"/>
      <w:r>
        <w:t>wort</w:t>
      </w:r>
      <w:proofErr w:type="spellEnd"/>
      <w:r>
        <w:t xml:space="preserve">, eine Kirch </w:t>
      </w:r>
      <w:proofErr w:type="spellStart"/>
      <w:r>
        <w:t>gesamlet</w:t>
      </w:r>
      <w:proofErr w:type="spellEnd"/>
      <w:r>
        <w:t xml:space="preserve"> hat, daß, alsbald der Feind der Christenheit, </w:t>
      </w:r>
      <w:proofErr w:type="spellStart"/>
      <w:r>
        <w:t>nemlich</w:t>
      </w:r>
      <w:proofErr w:type="spellEnd"/>
      <w:r>
        <w:t xml:space="preserve">, der leidige </w:t>
      </w:r>
      <w:proofErr w:type="spellStart"/>
      <w:r>
        <w:t>Satham</w:t>
      </w:r>
      <w:proofErr w:type="spellEnd"/>
      <w:r>
        <w:t xml:space="preserve">, zum </w:t>
      </w:r>
      <w:proofErr w:type="spellStart"/>
      <w:r>
        <w:t>theil</w:t>
      </w:r>
      <w:proofErr w:type="spellEnd"/>
      <w:r>
        <w:t xml:space="preserve"> sein </w:t>
      </w:r>
      <w:proofErr w:type="spellStart"/>
      <w:r>
        <w:t>unkraut</w:t>
      </w:r>
      <w:proofErr w:type="spellEnd"/>
      <w:r>
        <w:t xml:space="preserve"> </w:t>
      </w:r>
      <w:proofErr w:type="spellStart"/>
      <w:r>
        <w:t>darunder</w:t>
      </w:r>
      <w:proofErr w:type="spellEnd"/>
      <w:r>
        <w:t xml:space="preserve"> zu säen, zum </w:t>
      </w:r>
      <w:proofErr w:type="spellStart"/>
      <w:r>
        <w:t>theil</w:t>
      </w:r>
      <w:proofErr w:type="spellEnd"/>
      <w:r>
        <w:t xml:space="preserve"> aber mit allen seinen </w:t>
      </w:r>
      <w:proofErr w:type="spellStart"/>
      <w:r>
        <w:t>krefften</w:t>
      </w:r>
      <w:proofErr w:type="spellEnd"/>
      <w:r>
        <w:t xml:space="preserve">, sich </w:t>
      </w:r>
      <w:proofErr w:type="spellStart"/>
      <w:r>
        <w:t>darwider</w:t>
      </w:r>
      <w:proofErr w:type="spellEnd"/>
      <w:r>
        <w:t xml:space="preserve"> gesetzet und </w:t>
      </w:r>
      <w:proofErr w:type="spellStart"/>
      <w:r>
        <w:t>gestürmet</w:t>
      </w:r>
      <w:proofErr w:type="spellEnd"/>
      <w:r>
        <w:t xml:space="preserve">, auch zum </w:t>
      </w:r>
      <w:proofErr w:type="spellStart"/>
      <w:r>
        <w:t>hefftigsten</w:t>
      </w:r>
      <w:proofErr w:type="spellEnd"/>
      <w:r>
        <w:t xml:space="preserve"> </w:t>
      </w:r>
      <w:proofErr w:type="spellStart"/>
      <w:r>
        <w:t>understanden</w:t>
      </w:r>
      <w:proofErr w:type="spellEnd"/>
      <w:r>
        <w:t xml:space="preserve">, solch </w:t>
      </w:r>
      <w:proofErr w:type="spellStart"/>
      <w:r>
        <w:t>angezündt</w:t>
      </w:r>
      <w:proofErr w:type="spellEnd"/>
      <w:r>
        <w:t xml:space="preserve"> Göttlich </w:t>
      </w:r>
      <w:proofErr w:type="spellStart"/>
      <w:r>
        <w:t>liecht</w:t>
      </w:r>
      <w:proofErr w:type="spellEnd"/>
      <w:r>
        <w:t xml:space="preserve">, nicht allein mit </w:t>
      </w:r>
      <w:proofErr w:type="spellStart"/>
      <w:r>
        <w:t>eusserlichem</w:t>
      </w:r>
      <w:proofErr w:type="spellEnd"/>
      <w:r>
        <w:t xml:space="preserve"> </w:t>
      </w:r>
      <w:proofErr w:type="spellStart"/>
      <w:r>
        <w:t>gewalt</w:t>
      </w:r>
      <w:proofErr w:type="spellEnd"/>
      <w:r>
        <w:t xml:space="preserve">, sondern auch mit </w:t>
      </w:r>
      <w:proofErr w:type="spellStart"/>
      <w:r>
        <w:t>erregung</w:t>
      </w:r>
      <w:proofErr w:type="spellEnd"/>
      <w:r>
        <w:t xml:space="preserve"> allerhand ärgerlicher </w:t>
      </w:r>
      <w:proofErr w:type="spellStart"/>
      <w:r>
        <w:t>spaltung</w:t>
      </w:r>
      <w:proofErr w:type="spellEnd"/>
      <w:r>
        <w:t xml:space="preserve">, </w:t>
      </w:r>
      <w:proofErr w:type="spellStart"/>
      <w:r>
        <w:t>gezänck</w:t>
      </w:r>
      <w:proofErr w:type="spellEnd"/>
      <w:r>
        <w:t xml:space="preserve">, und falschen </w:t>
      </w:r>
      <w:proofErr w:type="spellStart"/>
      <w:r>
        <w:t>verführischen</w:t>
      </w:r>
      <w:proofErr w:type="spellEnd"/>
      <w:r>
        <w:t xml:space="preserve"> </w:t>
      </w:r>
      <w:proofErr w:type="spellStart"/>
      <w:r>
        <w:t>Opinionen</w:t>
      </w:r>
      <w:proofErr w:type="spellEnd"/>
      <w:r>
        <w:t xml:space="preserve"> </w:t>
      </w:r>
      <w:proofErr w:type="spellStart"/>
      <w:r>
        <w:t>umbzustossen</w:t>
      </w:r>
      <w:proofErr w:type="spellEnd"/>
      <w:r>
        <w:t xml:space="preserve">, und </w:t>
      </w:r>
      <w:proofErr w:type="spellStart"/>
      <w:r>
        <w:t>außzuleschen</w:t>
      </w:r>
      <w:proofErr w:type="spellEnd"/>
      <w:r>
        <w:t xml:space="preserve">, wie uns dann </w:t>
      </w:r>
      <w:proofErr w:type="spellStart"/>
      <w:r>
        <w:t>beydes</w:t>
      </w:r>
      <w:proofErr w:type="spellEnd"/>
      <w:r>
        <w:t xml:space="preserve"> in unserer Regierung, wie </w:t>
      </w:r>
      <w:proofErr w:type="spellStart"/>
      <w:r>
        <w:t>menniglich</w:t>
      </w:r>
      <w:proofErr w:type="spellEnd"/>
      <w:r>
        <w:t xml:space="preserve"> </w:t>
      </w:r>
      <w:proofErr w:type="spellStart"/>
      <w:r>
        <w:t>bewust</w:t>
      </w:r>
      <w:proofErr w:type="spellEnd"/>
      <w:r>
        <w:t xml:space="preserve"> ist, nicht ohne </w:t>
      </w:r>
      <w:proofErr w:type="spellStart"/>
      <w:r>
        <w:t>gefahr</w:t>
      </w:r>
      <w:proofErr w:type="spellEnd"/>
      <w:r>
        <w:t xml:space="preserve"> </w:t>
      </w:r>
      <w:proofErr w:type="spellStart"/>
      <w:r>
        <w:t>under</w:t>
      </w:r>
      <w:proofErr w:type="spellEnd"/>
      <w:r>
        <w:t xml:space="preserve"> </w:t>
      </w:r>
      <w:proofErr w:type="spellStart"/>
      <w:r>
        <w:t>augen</w:t>
      </w:r>
      <w:proofErr w:type="spellEnd"/>
      <w:r>
        <w:t xml:space="preserve"> gegangen, Insonderheit aber, daß sich etliche </w:t>
      </w:r>
      <w:proofErr w:type="spellStart"/>
      <w:r>
        <w:t>unrühige</w:t>
      </w:r>
      <w:proofErr w:type="spellEnd"/>
      <w:r>
        <w:t xml:space="preserve">, aus lauterem </w:t>
      </w:r>
      <w:proofErr w:type="spellStart"/>
      <w:r>
        <w:t>Ehrgeitz</w:t>
      </w:r>
      <w:proofErr w:type="spellEnd"/>
      <w:r>
        <w:t xml:space="preserve"> und </w:t>
      </w:r>
      <w:proofErr w:type="spellStart"/>
      <w:r>
        <w:t>gefaßtem</w:t>
      </w:r>
      <w:proofErr w:type="spellEnd"/>
      <w:r>
        <w:t xml:space="preserve"> </w:t>
      </w:r>
      <w:proofErr w:type="spellStart"/>
      <w:r>
        <w:t>haß</w:t>
      </w:r>
      <w:proofErr w:type="spellEnd"/>
      <w:r>
        <w:t xml:space="preserve">, ungeachtet, sie eines bessern (wie sie dann dessen, </w:t>
      </w:r>
      <w:proofErr w:type="spellStart"/>
      <w:r>
        <w:t>auß</w:t>
      </w:r>
      <w:proofErr w:type="spellEnd"/>
      <w:r>
        <w:t xml:space="preserve"> ihrem eigenen, in Druck </w:t>
      </w:r>
      <w:proofErr w:type="spellStart"/>
      <w:r>
        <w:t>ausgangnen</w:t>
      </w:r>
      <w:proofErr w:type="spellEnd"/>
      <w:r>
        <w:t xml:space="preserve"> Bücher, zu </w:t>
      </w:r>
      <w:proofErr w:type="spellStart"/>
      <w:r>
        <w:t>uberweisen</w:t>
      </w:r>
      <w:proofErr w:type="spellEnd"/>
      <w:r>
        <w:t xml:space="preserve">) berichtet, zum </w:t>
      </w:r>
      <w:proofErr w:type="spellStart"/>
      <w:r>
        <w:t>hefftigsten</w:t>
      </w:r>
      <w:proofErr w:type="spellEnd"/>
      <w:r>
        <w:t xml:space="preserve"> bemühet, unsere Christliche, und in Gottes </w:t>
      </w:r>
      <w:proofErr w:type="spellStart"/>
      <w:r>
        <w:t>wort</w:t>
      </w:r>
      <w:proofErr w:type="spellEnd"/>
      <w:r>
        <w:t xml:space="preserve"> </w:t>
      </w:r>
      <w:proofErr w:type="spellStart"/>
      <w:r>
        <w:t>gegründte</w:t>
      </w:r>
      <w:proofErr w:type="spellEnd"/>
      <w:r>
        <w:t xml:space="preserve"> </w:t>
      </w:r>
      <w:proofErr w:type="spellStart"/>
      <w:r>
        <w:t>außgangne</w:t>
      </w:r>
      <w:proofErr w:type="spellEnd"/>
      <w:r>
        <w:t xml:space="preserve"> Kirchenordnung und </w:t>
      </w:r>
      <w:proofErr w:type="spellStart"/>
      <w:r>
        <w:t>Catechismum</w:t>
      </w:r>
      <w:proofErr w:type="spellEnd"/>
      <w:r>
        <w:t xml:space="preserve">, als einer irrigen lehr, zu tadeln, zu </w:t>
      </w:r>
      <w:proofErr w:type="spellStart"/>
      <w:r>
        <w:t>cauilliren</w:t>
      </w:r>
      <w:proofErr w:type="spellEnd"/>
      <w:r>
        <w:t xml:space="preserve">, und </w:t>
      </w:r>
      <w:proofErr w:type="spellStart"/>
      <w:r>
        <w:t>bey</w:t>
      </w:r>
      <w:proofErr w:type="spellEnd"/>
      <w:r>
        <w:t xml:space="preserve"> </w:t>
      </w:r>
      <w:proofErr w:type="spellStart"/>
      <w:r>
        <w:t>vilen</w:t>
      </w:r>
      <w:proofErr w:type="spellEnd"/>
      <w:r>
        <w:t xml:space="preserve"> einfältigen </w:t>
      </w:r>
      <w:proofErr w:type="spellStart"/>
      <w:r>
        <w:t>leuthen</w:t>
      </w:r>
      <w:proofErr w:type="spellEnd"/>
      <w:r>
        <w:t xml:space="preserve">, </w:t>
      </w:r>
      <w:proofErr w:type="spellStart"/>
      <w:r>
        <w:t>verdechtig</w:t>
      </w:r>
      <w:proofErr w:type="spellEnd"/>
      <w:r>
        <w:t xml:space="preserve"> zu machen, </w:t>
      </w:r>
      <w:proofErr w:type="spellStart"/>
      <w:r>
        <w:t>Welchs</w:t>
      </w:r>
      <w:proofErr w:type="spellEnd"/>
      <w:r>
        <w:t xml:space="preserve"> aber alle wir, mit </w:t>
      </w:r>
      <w:proofErr w:type="spellStart"/>
      <w:r>
        <w:t>hülff</w:t>
      </w:r>
      <w:proofErr w:type="spellEnd"/>
      <w:r>
        <w:t xml:space="preserve"> und </w:t>
      </w:r>
      <w:proofErr w:type="spellStart"/>
      <w:r>
        <w:t>genad</w:t>
      </w:r>
      <w:proofErr w:type="spellEnd"/>
      <w:r>
        <w:t xml:space="preserve"> des </w:t>
      </w:r>
      <w:proofErr w:type="spellStart"/>
      <w:r>
        <w:t>Allmechtigen</w:t>
      </w:r>
      <w:proofErr w:type="spellEnd"/>
      <w:r>
        <w:t xml:space="preserve">, weil wir uns, von der unfehlbaren Richtschnur seines Göttlichen </w:t>
      </w:r>
      <w:proofErr w:type="spellStart"/>
      <w:r>
        <w:t>worts</w:t>
      </w:r>
      <w:proofErr w:type="spellEnd"/>
      <w:r>
        <w:t xml:space="preserve">, nicht abführen, noch einigen </w:t>
      </w:r>
      <w:proofErr w:type="spellStart"/>
      <w:r>
        <w:t>eusserlichen</w:t>
      </w:r>
      <w:proofErr w:type="spellEnd"/>
      <w:r>
        <w:t xml:space="preserve"> </w:t>
      </w:r>
      <w:proofErr w:type="spellStart"/>
      <w:r>
        <w:t>gewalt</w:t>
      </w:r>
      <w:proofErr w:type="spellEnd"/>
      <w:r>
        <w:t xml:space="preserve"> abschrecken lassen, sondern unserm </w:t>
      </w:r>
      <w:proofErr w:type="spellStart"/>
      <w:r>
        <w:t>Ampt</w:t>
      </w:r>
      <w:proofErr w:type="spellEnd"/>
      <w:r>
        <w:t xml:space="preserve"> und </w:t>
      </w:r>
      <w:proofErr w:type="spellStart"/>
      <w:r>
        <w:t>beruff</w:t>
      </w:r>
      <w:proofErr w:type="spellEnd"/>
      <w:r>
        <w:t xml:space="preserve"> </w:t>
      </w:r>
      <w:proofErr w:type="spellStart"/>
      <w:r>
        <w:t>getrewlich</w:t>
      </w:r>
      <w:proofErr w:type="spellEnd"/>
      <w:r>
        <w:t xml:space="preserve"> und </w:t>
      </w:r>
      <w:proofErr w:type="spellStart"/>
      <w:r>
        <w:t>standhaftiglich</w:t>
      </w:r>
      <w:proofErr w:type="spellEnd"/>
      <w:r>
        <w:t xml:space="preserve"> nachgesetzt. Letztlich wunderbarlich, und mit </w:t>
      </w:r>
      <w:proofErr w:type="spellStart"/>
      <w:r>
        <w:t>grossem</w:t>
      </w:r>
      <w:proofErr w:type="spellEnd"/>
      <w:r>
        <w:t xml:space="preserve"> augenscheinlichen zeitlichem und ewigem nutz, </w:t>
      </w:r>
      <w:proofErr w:type="spellStart"/>
      <w:r>
        <w:t>segen</w:t>
      </w:r>
      <w:proofErr w:type="spellEnd"/>
      <w:r>
        <w:t xml:space="preserve"> und </w:t>
      </w:r>
      <w:proofErr w:type="spellStart"/>
      <w:r>
        <w:t>wolfart</w:t>
      </w:r>
      <w:proofErr w:type="spellEnd"/>
      <w:r>
        <w:t xml:space="preserve"> unserer </w:t>
      </w:r>
      <w:proofErr w:type="spellStart"/>
      <w:r>
        <w:t>Underthanen</w:t>
      </w:r>
      <w:proofErr w:type="spellEnd"/>
      <w:r>
        <w:t xml:space="preserve">, die sich zu der erkannten </w:t>
      </w:r>
      <w:proofErr w:type="spellStart"/>
      <w:r>
        <w:t>wahrheit</w:t>
      </w:r>
      <w:proofErr w:type="spellEnd"/>
      <w:r>
        <w:t xml:space="preserve"> </w:t>
      </w:r>
      <w:proofErr w:type="spellStart"/>
      <w:r>
        <w:t>gehorsamlich</w:t>
      </w:r>
      <w:proofErr w:type="spellEnd"/>
      <w:r>
        <w:t xml:space="preserve"> begeben, </w:t>
      </w:r>
      <w:proofErr w:type="spellStart"/>
      <w:r>
        <w:t>außgestanden</w:t>
      </w:r>
      <w:proofErr w:type="spellEnd"/>
      <w:r>
        <w:t xml:space="preserve">, </w:t>
      </w:r>
      <w:proofErr w:type="spellStart"/>
      <w:r>
        <w:t>uberwunden</w:t>
      </w:r>
      <w:proofErr w:type="spellEnd"/>
      <w:r>
        <w:t xml:space="preserve">, auch denjenigen, so sich, wie </w:t>
      </w:r>
      <w:proofErr w:type="spellStart"/>
      <w:r>
        <w:t>gemeldt</w:t>
      </w:r>
      <w:proofErr w:type="spellEnd"/>
      <w:r>
        <w:t xml:space="preserve">, wider unseren Christlichen </w:t>
      </w:r>
      <w:proofErr w:type="spellStart"/>
      <w:r>
        <w:t>Catechismum</w:t>
      </w:r>
      <w:proofErr w:type="spellEnd"/>
      <w:r>
        <w:t xml:space="preserve"> und Kirchenordnung gesetzet, </w:t>
      </w:r>
      <w:proofErr w:type="spellStart"/>
      <w:r>
        <w:t>auß</w:t>
      </w:r>
      <w:proofErr w:type="spellEnd"/>
      <w:r>
        <w:t xml:space="preserve"> Gottes </w:t>
      </w:r>
      <w:proofErr w:type="spellStart"/>
      <w:r>
        <w:t>wort</w:t>
      </w:r>
      <w:proofErr w:type="spellEnd"/>
      <w:r>
        <w:t xml:space="preserve">, das Maul </w:t>
      </w:r>
      <w:proofErr w:type="spellStart"/>
      <w:r>
        <w:t>gestopfft</w:t>
      </w:r>
      <w:proofErr w:type="spellEnd"/>
      <w:r>
        <w:t xml:space="preserve">, </w:t>
      </w:r>
      <w:proofErr w:type="spellStart"/>
      <w:r>
        <w:t>dardurch</w:t>
      </w:r>
      <w:proofErr w:type="spellEnd"/>
      <w:r>
        <w:t xml:space="preserve"> dann auch vielen die Augen </w:t>
      </w:r>
      <w:proofErr w:type="spellStart"/>
      <w:r>
        <w:t>auffgethan</w:t>
      </w:r>
      <w:proofErr w:type="spellEnd"/>
      <w:r>
        <w:t xml:space="preserve">, und zu </w:t>
      </w:r>
      <w:proofErr w:type="spellStart"/>
      <w:r>
        <w:t>erkanntnuß</w:t>
      </w:r>
      <w:proofErr w:type="spellEnd"/>
      <w:r>
        <w:t xml:space="preserve"> der reinen lehr, und rechtem verstand unserer waren Christlichen Religion, gebracht worden. </w:t>
      </w:r>
    </w:p>
    <w:p w14:paraId="796CECCE" w14:textId="77777777" w:rsidR="00BD464C" w:rsidRDefault="00BD464C" w:rsidP="00BD464C">
      <w:pPr>
        <w:pStyle w:val="StandardWeb"/>
      </w:pPr>
      <w:r>
        <w:t xml:space="preserve">So bitten, ermahnen, und </w:t>
      </w:r>
      <w:proofErr w:type="spellStart"/>
      <w:r>
        <w:t>erinnernen</w:t>
      </w:r>
      <w:proofErr w:type="spellEnd"/>
      <w:r>
        <w:t xml:space="preserve"> wir unsere geliebte Söhne, </w:t>
      </w:r>
      <w:proofErr w:type="spellStart"/>
      <w:r>
        <w:t>Deßgleichen</w:t>
      </w:r>
      <w:proofErr w:type="spellEnd"/>
      <w:r>
        <w:t xml:space="preserve"> auch unsere Räth, </w:t>
      </w:r>
      <w:proofErr w:type="spellStart"/>
      <w:r>
        <w:t>Amptleuth</w:t>
      </w:r>
      <w:proofErr w:type="spellEnd"/>
      <w:r>
        <w:t xml:space="preserve">, Diener, </w:t>
      </w:r>
      <w:proofErr w:type="spellStart"/>
      <w:r>
        <w:t>Underthanen</w:t>
      </w:r>
      <w:proofErr w:type="spellEnd"/>
      <w:r>
        <w:t xml:space="preserve">, und insonderheit unsere </w:t>
      </w:r>
      <w:proofErr w:type="spellStart"/>
      <w:r>
        <w:t>Vniuersitet</w:t>
      </w:r>
      <w:proofErr w:type="spellEnd"/>
      <w:r>
        <w:t xml:space="preserve">, und Kirch zu </w:t>
      </w:r>
      <w:proofErr w:type="spellStart"/>
      <w:r>
        <w:t>Heydelberg</w:t>
      </w:r>
      <w:proofErr w:type="spellEnd"/>
      <w:r>
        <w:t xml:space="preserve">, dieweil des </w:t>
      </w:r>
      <w:proofErr w:type="spellStart"/>
      <w:r>
        <w:t>Teuffels</w:t>
      </w:r>
      <w:proofErr w:type="spellEnd"/>
      <w:r>
        <w:t xml:space="preserve">, und seines </w:t>
      </w:r>
      <w:proofErr w:type="spellStart"/>
      <w:r>
        <w:t>anhangs</w:t>
      </w:r>
      <w:proofErr w:type="spellEnd"/>
      <w:r>
        <w:t xml:space="preserve"> betrug und </w:t>
      </w:r>
      <w:proofErr w:type="spellStart"/>
      <w:r>
        <w:t>list</w:t>
      </w:r>
      <w:proofErr w:type="spellEnd"/>
      <w:r>
        <w:t xml:space="preserve">, und also aller </w:t>
      </w:r>
      <w:proofErr w:type="spellStart"/>
      <w:r>
        <w:t>Christglaubigen</w:t>
      </w:r>
      <w:proofErr w:type="spellEnd"/>
      <w:r>
        <w:t xml:space="preserve"> </w:t>
      </w:r>
      <w:proofErr w:type="spellStart"/>
      <w:r>
        <w:t>gefahr</w:t>
      </w:r>
      <w:proofErr w:type="spellEnd"/>
      <w:r>
        <w:t xml:space="preserve">, von tag zu tag </w:t>
      </w:r>
      <w:proofErr w:type="spellStart"/>
      <w:r>
        <w:t>zunimpt</w:t>
      </w:r>
      <w:proofErr w:type="spellEnd"/>
      <w:r>
        <w:t xml:space="preserve"> und grösser wird, Sie wöllen auch, in </w:t>
      </w:r>
      <w:proofErr w:type="spellStart"/>
      <w:r>
        <w:t>bewegung</w:t>
      </w:r>
      <w:proofErr w:type="spellEnd"/>
      <w:r>
        <w:t xml:space="preserve"> solcher </w:t>
      </w:r>
      <w:proofErr w:type="spellStart"/>
      <w:r>
        <w:t>gefährligkeit</w:t>
      </w:r>
      <w:proofErr w:type="spellEnd"/>
      <w:r>
        <w:t xml:space="preserve">, desto ein </w:t>
      </w:r>
      <w:proofErr w:type="spellStart"/>
      <w:r>
        <w:t>getrewer</w:t>
      </w:r>
      <w:proofErr w:type="spellEnd"/>
      <w:r>
        <w:t xml:space="preserve">, </w:t>
      </w:r>
      <w:proofErr w:type="spellStart"/>
      <w:r>
        <w:t>embsiger</w:t>
      </w:r>
      <w:proofErr w:type="spellEnd"/>
      <w:r>
        <w:t xml:space="preserve">, und </w:t>
      </w:r>
      <w:proofErr w:type="spellStart"/>
      <w:r>
        <w:t>fleissiger</w:t>
      </w:r>
      <w:proofErr w:type="spellEnd"/>
      <w:r>
        <w:t xml:space="preserve"> </w:t>
      </w:r>
      <w:proofErr w:type="spellStart"/>
      <w:r>
        <w:t>auffsehens</w:t>
      </w:r>
      <w:proofErr w:type="spellEnd"/>
      <w:r>
        <w:t xml:space="preserve"> haben, auch </w:t>
      </w:r>
      <w:proofErr w:type="spellStart"/>
      <w:r>
        <w:t>jnen</w:t>
      </w:r>
      <w:proofErr w:type="spellEnd"/>
      <w:r>
        <w:t xml:space="preserve"> solch </w:t>
      </w:r>
      <w:proofErr w:type="spellStart"/>
      <w:r>
        <w:t>werck</w:t>
      </w:r>
      <w:proofErr w:type="spellEnd"/>
      <w:r>
        <w:t xml:space="preserve">, als lieb </w:t>
      </w:r>
      <w:proofErr w:type="spellStart"/>
      <w:r>
        <w:t>jnen</w:t>
      </w:r>
      <w:proofErr w:type="spellEnd"/>
      <w:r>
        <w:t xml:space="preserve"> Gottes schwerer </w:t>
      </w:r>
      <w:proofErr w:type="spellStart"/>
      <w:r>
        <w:t>zorn</w:t>
      </w:r>
      <w:proofErr w:type="spellEnd"/>
      <w:r>
        <w:t xml:space="preserve"> und </w:t>
      </w:r>
      <w:proofErr w:type="spellStart"/>
      <w:r>
        <w:t>ungnad</w:t>
      </w:r>
      <w:proofErr w:type="spellEnd"/>
      <w:r>
        <w:t xml:space="preserve">, auch ewige und zeitliche straffen zu </w:t>
      </w:r>
      <w:proofErr w:type="spellStart"/>
      <w:r>
        <w:t>vermeyden</w:t>
      </w:r>
      <w:proofErr w:type="spellEnd"/>
      <w:r>
        <w:t xml:space="preserve">, und </w:t>
      </w:r>
      <w:proofErr w:type="spellStart"/>
      <w:r>
        <w:t>irer</w:t>
      </w:r>
      <w:proofErr w:type="spellEnd"/>
      <w:r>
        <w:t xml:space="preserve"> </w:t>
      </w:r>
      <w:proofErr w:type="spellStart"/>
      <w:r>
        <w:t>selbs</w:t>
      </w:r>
      <w:proofErr w:type="spellEnd"/>
      <w:r>
        <w:t xml:space="preserve">, auch aller Nachkommenden ewige </w:t>
      </w:r>
      <w:proofErr w:type="spellStart"/>
      <w:r>
        <w:t>wolfarth</w:t>
      </w:r>
      <w:proofErr w:type="spellEnd"/>
      <w:r>
        <w:t xml:space="preserve"> zu </w:t>
      </w:r>
      <w:proofErr w:type="spellStart"/>
      <w:r>
        <w:t>befürderen</w:t>
      </w:r>
      <w:proofErr w:type="spellEnd"/>
      <w:r>
        <w:t xml:space="preserve">, mit höchstem ernst angelegen sein, sich von der erkannten und bekannten </w:t>
      </w:r>
      <w:proofErr w:type="spellStart"/>
      <w:r>
        <w:t>warheit</w:t>
      </w:r>
      <w:proofErr w:type="spellEnd"/>
      <w:r>
        <w:t xml:space="preserve">, die jetzt in der Christenheit eingerissene vielfältige ärgerliche </w:t>
      </w:r>
      <w:proofErr w:type="spellStart"/>
      <w:r>
        <w:t>gezänck</w:t>
      </w:r>
      <w:proofErr w:type="spellEnd"/>
      <w:r>
        <w:t xml:space="preserve">, </w:t>
      </w:r>
      <w:proofErr w:type="spellStart"/>
      <w:r>
        <w:t>ärgernuß</w:t>
      </w:r>
      <w:proofErr w:type="spellEnd"/>
      <w:r>
        <w:t xml:space="preserve">, ansehen der Personen, </w:t>
      </w:r>
      <w:proofErr w:type="spellStart"/>
      <w:r>
        <w:t>gewalt</w:t>
      </w:r>
      <w:proofErr w:type="spellEnd"/>
      <w:r>
        <w:t xml:space="preserve">, und </w:t>
      </w:r>
      <w:proofErr w:type="spellStart"/>
      <w:r>
        <w:t>bedröwungen</w:t>
      </w:r>
      <w:proofErr w:type="spellEnd"/>
      <w:r>
        <w:t xml:space="preserve"> der eitlen Welt, nicht </w:t>
      </w:r>
      <w:proofErr w:type="spellStart"/>
      <w:r>
        <w:t>jren</w:t>
      </w:r>
      <w:proofErr w:type="spellEnd"/>
      <w:r>
        <w:t xml:space="preserve">, noch abschrecken lassen, sondern desto mehr </w:t>
      </w:r>
      <w:proofErr w:type="spellStart"/>
      <w:r>
        <w:t>auffsehen</w:t>
      </w:r>
      <w:proofErr w:type="spellEnd"/>
      <w:r>
        <w:t xml:space="preserve">, wachen und </w:t>
      </w:r>
      <w:proofErr w:type="spellStart"/>
      <w:r>
        <w:t>auffmercken</w:t>
      </w:r>
      <w:proofErr w:type="spellEnd"/>
      <w:r>
        <w:t xml:space="preserve">, und sich dahin </w:t>
      </w:r>
      <w:proofErr w:type="spellStart"/>
      <w:r>
        <w:t>embsichlich</w:t>
      </w:r>
      <w:proofErr w:type="spellEnd"/>
      <w:r>
        <w:t xml:space="preserve"> bearbeiten, damit die Göttliche </w:t>
      </w:r>
      <w:proofErr w:type="spellStart"/>
      <w:r>
        <w:t>warheit</w:t>
      </w:r>
      <w:proofErr w:type="spellEnd"/>
      <w:r>
        <w:t xml:space="preserve">, an denen orten unserer Fürstenthumben, da sie allbereit erschollen, und angenommen, daselbst </w:t>
      </w:r>
      <w:proofErr w:type="spellStart"/>
      <w:r>
        <w:t>bestendiglich</w:t>
      </w:r>
      <w:proofErr w:type="spellEnd"/>
      <w:r>
        <w:t xml:space="preserve"> erhalten und </w:t>
      </w:r>
      <w:proofErr w:type="spellStart"/>
      <w:r>
        <w:t>fortgepflantzet</w:t>
      </w:r>
      <w:proofErr w:type="spellEnd"/>
      <w:r>
        <w:t xml:space="preserve">. An denen aber sie, </w:t>
      </w:r>
      <w:proofErr w:type="spellStart"/>
      <w:r>
        <w:t>biß</w:t>
      </w:r>
      <w:proofErr w:type="spellEnd"/>
      <w:r>
        <w:t xml:space="preserve"> noch, </w:t>
      </w:r>
      <w:proofErr w:type="spellStart"/>
      <w:r>
        <w:t>auß</w:t>
      </w:r>
      <w:proofErr w:type="spellEnd"/>
      <w:r>
        <w:t xml:space="preserve"> </w:t>
      </w:r>
      <w:proofErr w:type="spellStart"/>
      <w:r>
        <w:t>fürgefallener</w:t>
      </w:r>
      <w:proofErr w:type="spellEnd"/>
      <w:r>
        <w:t xml:space="preserve"> </w:t>
      </w:r>
      <w:proofErr w:type="spellStart"/>
      <w:r>
        <w:t>verhinderung</w:t>
      </w:r>
      <w:proofErr w:type="spellEnd"/>
      <w:r>
        <w:t xml:space="preserve"> des </w:t>
      </w:r>
      <w:proofErr w:type="spellStart"/>
      <w:r>
        <w:t>leydigen</w:t>
      </w:r>
      <w:proofErr w:type="spellEnd"/>
      <w:r>
        <w:t xml:space="preserve"> </w:t>
      </w:r>
      <w:proofErr w:type="spellStart"/>
      <w:r>
        <w:t>Sathans</w:t>
      </w:r>
      <w:proofErr w:type="spellEnd"/>
      <w:r>
        <w:t xml:space="preserve">, und anderen </w:t>
      </w:r>
      <w:proofErr w:type="spellStart"/>
      <w:r>
        <w:t>mängeln</w:t>
      </w:r>
      <w:proofErr w:type="spellEnd"/>
      <w:r>
        <w:t xml:space="preserve">, </w:t>
      </w:r>
      <w:proofErr w:type="spellStart"/>
      <w:r>
        <w:t>nit</w:t>
      </w:r>
      <w:proofErr w:type="spellEnd"/>
      <w:r>
        <w:t xml:space="preserve"> </w:t>
      </w:r>
      <w:proofErr w:type="spellStart"/>
      <w:r>
        <w:t>volkomlich</w:t>
      </w:r>
      <w:proofErr w:type="spellEnd"/>
      <w:r>
        <w:t xml:space="preserve"> erkannt, noch </w:t>
      </w:r>
      <w:proofErr w:type="spellStart"/>
      <w:r>
        <w:t>eingewurtzelt</w:t>
      </w:r>
      <w:proofErr w:type="spellEnd"/>
      <w:r>
        <w:t xml:space="preserve">, daselbst auch hin, durch Gottselige Christliche mittel, zu ewiger und zeitlicher </w:t>
      </w:r>
      <w:proofErr w:type="spellStart"/>
      <w:r>
        <w:t>wolfarth</w:t>
      </w:r>
      <w:proofErr w:type="spellEnd"/>
      <w:r>
        <w:t xml:space="preserve"> unserer </w:t>
      </w:r>
      <w:proofErr w:type="spellStart"/>
      <w:r>
        <w:t>Underthanen</w:t>
      </w:r>
      <w:proofErr w:type="spellEnd"/>
      <w:r>
        <w:t xml:space="preserve">, und anderer eingeführet, </w:t>
      </w:r>
      <w:proofErr w:type="spellStart"/>
      <w:r>
        <w:t>fürgetragen</w:t>
      </w:r>
      <w:proofErr w:type="spellEnd"/>
      <w:r>
        <w:t xml:space="preserve">, und mit </w:t>
      </w:r>
      <w:proofErr w:type="spellStart"/>
      <w:r>
        <w:t>gepflantzet</w:t>
      </w:r>
      <w:proofErr w:type="spellEnd"/>
      <w:r>
        <w:t xml:space="preserve"> werde. </w:t>
      </w:r>
    </w:p>
    <w:p w14:paraId="62C58156" w14:textId="77777777" w:rsidR="00BD464C" w:rsidRDefault="00BD464C" w:rsidP="00BD464C">
      <w:pPr>
        <w:pStyle w:val="StandardWeb"/>
      </w:pPr>
      <w:r>
        <w:t xml:space="preserve">Insonderheit aber, und zum dritten, wöllen sich unsere geliebte Söhne, für den </w:t>
      </w:r>
      <w:proofErr w:type="spellStart"/>
      <w:r>
        <w:t>unrühigen</w:t>
      </w:r>
      <w:proofErr w:type="spellEnd"/>
      <w:r>
        <w:t xml:space="preserve"> Kirchen- und Schuldienern </w:t>
      </w:r>
      <w:proofErr w:type="spellStart"/>
      <w:r>
        <w:t>wol</w:t>
      </w:r>
      <w:proofErr w:type="spellEnd"/>
      <w:r>
        <w:t xml:space="preserve"> </w:t>
      </w:r>
      <w:proofErr w:type="spellStart"/>
      <w:r>
        <w:t>fürsehen</w:t>
      </w:r>
      <w:proofErr w:type="spellEnd"/>
      <w:r>
        <w:t xml:space="preserve"> und verhüten, die sich jetziger zeit, hin und wider </w:t>
      </w:r>
      <w:proofErr w:type="spellStart"/>
      <w:r>
        <w:t>understehen</w:t>
      </w:r>
      <w:proofErr w:type="spellEnd"/>
      <w:r>
        <w:t xml:space="preserve"> in Religions- und Glaubenssachen, allerhand ärgerliche streit, </w:t>
      </w:r>
      <w:proofErr w:type="spellStart"/>
      <w:r>
        <w:t>wort</w:t>
      </w:r>
      <w:proofErr w:type="spellEnd"/>
      <w:r>
        <w:t xml:space="preserve"> </w:t>
      </w:r>
      <w:proofErr w:type="spellStart"/>
      <w:r>
        <w:t>gezänck</w:t>
      </w:r>
      <w:proofErr w:type="spellEnd"/>
      <w:r>
        <w:t xml:space="preserve">, schädliche </w:t>
      </w:r>
      <w:proofErr w:type="spellStart"/>
      <w:r>
        <w:t>condemnationes</w:t>
      </w:r>
      <w:proofErr w:type="spellEnd"/>
      <w:r>
        <w:t xml:space="preserve"> </w:t>
      </w:r>
      <w:proofErr w:type="spellStart"/>
      <w:r>
        <w:t>unnd</w:t>
      </w:r>
      <w:proofErr w:type="spellEnd"/>
      <w:r>
        <w:t xml:space="preserve"> </w:t>
      </w:r>
      <w:proofErr w:type="spellStart"/>
      <w:r>
        <w:t>verdammungen</w:t>
      </w:r>
      <w:proofErr w:type="spellEnd"/>
      <w:r>
        <w:t xml:space="preserve"> in Christlichen Kirchen und Schulen, die doch in dem </w:t>
      </w:r>
      <w:proofErr w:type="spellStart"/>
      <w:r>
        <w:t>fundament</w:t>
      </w:r>
      <w:proofErr w:type="spellEnd"/>
      <w:r>
        <w:t xml:space="preserve">, und </w:t>
      </w:r>
      <w:proofErr w:type="spellStart"/>
      <w:r>
        <w:t>fürnemsten</w:t>
      </w:r>
      <w:proofErr w:type="spellEnd"/>
      <w:r>
        <w:t xml:space="preserve"> </w:t>
      </w:r>
      <w:proofErr w:type="spellStart"/>
      <w:r>
        <w:t>Hauptpuncten</w:t>
      </w:r>
      <w:proofErr w:type="spellEnd"/>
      <w:r>
        <w:t xml:space="preserve"> unserer waren Christlichen Religion einig sein, und </w:t>
      </w:r>
      <w:proofErr w:type="spellStart"/>
      <w:r>
        <w:t>jr</w:t>
      </w:r>
      <w:proofErr w:type="spellEnd"/>
      <w:r>
        <w:t xml:space="preserve"> </w:t>
      </w:r>
      <w:proofErr w:type="spellStart"/>
      <w:r>
        <w:t>seelen</w:t>
      </w:r>
      <w:proofErr w:type="spellEnd"/>
      <w:r>
        <w:t xml:space="preserve"> </w:t>
      </w:r>
      <w:proofErr w:type="spellStart"/>
      <w:r>
        <w:t>seligkeit</w:t>
      </w:r>
      <w:proofErr w:type="spellEnd"/>
      <w:r>
        <w:t xml:space="preserve"> zugleich, </w:t>
      </w:r>
      <w:proofErr w:type="spellStart"/>
      <w:r>
        <w:t>auff</w:t>
      </w:r>
      <w:proofErr w:type="spellEnd"/>
      <w:r>
        <w:t xml:space="preserve"> unseren einigen Heyland und </w:t>
      </w:r>
      <w:proofErr w:type="spellStart"/>
      <w:r>
        <w:t>seligmacher</w:t>
      </w:r>
      <w:proofErr w:type="spellEnd"/>
      <w:r>
        <w:t xml:space="preserve"> Jesum Christum setzend, </w:t>
      </w:r>
      <w:proofErr w:type="spellStart"/>
      <w:r>
        <w:t>auß</w:t>
      </w:r>
      <w:proofErr w:type="spellEnd"/>
      <w:r>
        <w:t xml:space="preserve"> lauterem </w:t>
      </w:r>
      <w:proofErr w:type="spellStart"/>
      <w:r>
        <w:t>gefaßtem</w:t>
      </w:r>
      <w:proofErr w:type="spellEnd"/>
      <w:r>
        <w:t xml:space="preserve"> </w:t>
      </w:r>
      <w:proofErr w:type="spellStart"/>
      <w:r>
        <w:t>Ehrgeitz</w:t>
      </w:r>
      <w:proofErr w:type="spellEnd"/>
      <w:r>
        <w:t xml:space="preserve"> und </w:t>
      </w:r>
      <w:proofErr w:type="spellStart"/>
      <w:r>
        <w:t>verkerten</w:t>
      </w:r>
      <w:proofErr w:type="spellEnd"/>
      <w:r>
        <w:t xml:space="preserve"> </w:t>
      </w:r>
      <w:proofErr w:type="spellStart"/>
      <w:r>
        <w:t>eyffer</w:t>
      </w:r>
      <w:proofErr w:type="spellEnd"/>
      <w:r>
        <w:t xml:space="preserve">, auf </w:t>
      </w:r>
      <w:proofErr w:type="spellStart"/>
      <w:r>
        <w:t>fürgewandtem</w:t>
      </w:r>
      <w:proofErr w:type="spellEnd"/>
      <w:r>
        <w:t xml:space="preserve"> </w:t>
      </w:r>
      <w:proofErr w:type="spellStart"/>
      <w:r>
        <w:t>straffampt</w:t>
      </w:r>
      <w:proofErr w:type="spellEnd"/>
      <w:r>
        <w:t xml:space="preserve"> des </w:t>
      </w:r>
      <w:proofErr w:type="spellStart"/>
      <w:r>
        <w:t>heyligen</w:t>
      </w:r>
      <w:proofErr w:type="spellEnd"/>
      <w:r>
        <w:t xml:space="preserve"> Geistes, </w:t>
      </w:r>
      <w:proofErr w:type="spellStart"/>
      <w:r>
        <w:t>underkanter</w:t>
      </w:r>
      <w:proofErr w:type="spellEnd"/>
      <w:r>
        <w:t xml:space="preserve"> </w:t>
      </w:r>
      <w:proofErr w:type="spellStart"/>
      <w:r>
        <w:t>sachen</w:t>
      </w:r>
      <w:proofErr w:type="spellEnd"/>
      <w:r>
        <w:t xml:space="preserve">, einzustellen, auch sich nicht weniger, als im verfluchten </w:t>
      </w:r>
      <w:proofErr w:type="spellStart"/>
      <w:r>
        <w:t>Bapsthum</w:t>
      </w:r>
      <w:proofErr w:type="spellEnd"/>
      <w:r>
        <w:t xml:space="preserve"> </w:t>
      </w:r>
      <w:proofErr w:type="spellStart"/>
      <w:r>
        <w:t>beschehen</w:t>
      </w:r>
      <w:proofErr w:type="spellEnd"/>
      <w:r>
        <w:t xml:space="preserve">, so </w:t>
      </w:r>
      <w:proofErr w:type="spellStart"/>
      <w:r>
        <w:t>wol</w:t>
      </w:r>
      <w:proofErr w:type="spellEnd"/>
      <w:r>
        <w:t xml:space="preserve"> </w:t>
      </w:r>
      <w:proofErr w:type="spellStart"/>
      <w:r>
        <w:t>uber</w:t>
      </w:r>
      <w:proofErr w:type="spellEnd"/>
      <w:r>
        <w:t xml:space="preserve"> der </w:t>
      </w:r>
      <w:proofErr w:type="spellStart"/>
      <w:r>
        <w:t>Oberkeiten</w:t>
      </w:r>
      <w:proofErr w:type="spellEnd"/>
      <w:r>
        <w:t xml:space="preserve">, als </w:t>
      </w:r>
      <w:proofErr w:type="spellStart"/>
      <w:r>
        <w:t>Underthanen</w:t>
      </w:r>
      <w:proofErr w:type="spellEnd"/>
      <w:r>
        <w:t xml:space="preserve"> gewissen zu herrschen, und ihnen ein </w:t>
      </w:r>
      <w:proofErr w:type="spellStart"/>
      <w:r>
        <w:t>newen</w:t>
      </w:r>
      <w:proofErr w:type="spellEnd"/>
      <w:r>
        <w:t xml:space="preserve"> </w:t>
      </w:r>
      <w:proofErr w:type="spellStart"/>
      <w:r>
        <w:t>primat</w:t>
      </w:r>
      <w:proofErr w:type="spellEnd"/>
      <w:r>
        <w:t xml:space="preserve"> zu </w:t>
      </w:r>
      <w:proofErr w:type="spellStart"/>
      <w:r>
        <w:t>schöpffen</w:t>
      </w:r>
      <w:proofErr w:type="spellEnd"/>
      <w:r>
        <w:t xml:space="preserve">, </w:t>
      </w:r>
      <w:proofErr w:type="spellStart"/>
      <w:r>
        <w:t>Darauß</w:t>
      </w:r>
      <w:proofErr w:type="spellEnd"/>
      <w:r>
        <w:t xml:space="preserve"> dann nicht allein </w:t>
      </w:r>
      <w:proofErr w:type="spellStart"/>
      <w:r>
        <w:t>zerrüttung</w:t>
      </w:r>
      <w:proofErr w:type="spellEnd"/>
      <w:r>
        <w:t xml:space="preserve"> und </w:t>
      </w:r>
      <w:proofErr w:type="spellStart"/>
      <w:r>
        <w:t>verbitterung</w:t>
      </w:r>
      <w:proofErr w:type="spellEnd"/>
      <w:r>
        <w:t xml:space="preserve"> der Gemüter, in weltlich und geistlichem Regiment, auch derselben </w:t>
      </w:r>
      <w:proofErr w:type="spellStart"/>
      <w:r>
        <w:t>zerstörung</w:t>
      </w:r>
      <w:proofErr w:type="spellEnd"/>
      <w:r>
        <w:t xml:space="preserve"> und </w:t>
      </w:r>
      <w:proofErr w:type="spellStart"/>
      <w:r>
        <w:t>undergang</w:t>
      </w:r>
      <w:proofErr w:type="spellEnd"/>
      <w:r>
        <w:t xml:space="preserve">, erfolget, sondern auch </w:t>
      </w:r>
      <w:proofErr w:type="spellStart"/>
      <w:r>
        <w:t>dardurch</w:t>
      </w:r>
      <w:proofErr w:type="spellEnd"/>
      <w:r>
        <w:t xml:space="preserve"> dem Bapst und seinem </w:t>
      </w:r>
      <w:proofErr w:type="spellStart"/>
      <w:r>
        <w:t>anhang</w:t>
      </w:r>
      <w:proofErr w:type="spellEnd"/>
      <w:r>
        <w:t xml:space="preserve"> </w:t>
      </w:r>
      <w:proofErr w:type="spellStart"/>
      <w:r>
        <w:t>ursach</w:t>
      </w:r>
      <w:proofErr w:type="spellEnd"/>
      <w:r>
        <w:t xml:space="preserve"> gegeben würdet, unsere wahre Christliche Religion, mit dem </w:t>
      </w:r>
      <w:proofErr w:type="spellStart"/>
      <w:r>
        <w:t>fewer</w:t>
      </w:r>
      <w:proofErr w:type="spellEnd"/>
      <w:r>
        <w:t xml:space="preserve">, </w:t>
      </w:r>
      <w:proofErr w:type="spellStart"/>
      <w:r>
        <w:t>schwerd</w:t>
      </w:r>
      <w:proofErr w:type="spellEnd"/>
      <w:r>
        <w:t xml:space="preserve">, </w:t>
      </w:r>
      <w:proofErr w:type="spellStart"/>
      <w:r>
        <w:t>außjagung</w:t>
      </w:r>
      <w:proofErr w:type="spellEnd"/>
      <w:r>
        <w:t xml:space="preserve"> und anderen </w:t>
      </w:r>
      <w:proofErr w:type="spellStart"/>
      <w:r>
        <w:t>unzehelichen</w:t>
      </w:r>
      <w:proofErr w:type="spellEnd"/>
      <w:r>
        <w:t xml:space="preserve"> </w:t>
      </w:r>
      <w:proofErr w:type="spellStart"/>
      <w:r>
        <w:t>marteren</w:t>
      </w:r>
      <w:proofErr w:type="spellEnd"/>
      <w:r>
        <w:t xml:space="preserve">, zu verfolgen, und sein </w:t>
      </w:r>
      <w:proofErr w:type="spellStart"/>
      <w:r>
        <w:t>Tyranney</w:t>
      </w:r>
      <w:proofErr w:type="spellEnd"/>
      <w:r>
        <w:t xml:space="preserve"> damit zu </w:t>
      </w:r>
      <w:proofErr w:type="spellStart"/>
      <w:r>
        <w:t>bestetigen</w:t>
      </w:r>
      <w:proofErr w:type="spellEnd"/>
      <w:r>
        <w:t xml:space="preserve">. Wie </w:t>
      </w:r>
      <w:proofErr w:type="spellStart"/>
      <w:r>
        <w:t>desse</w:t>
      </w:r>
      <w:proofErr w:type="spellEnd"/>
      <w:r>
        <w:t xml:space="preserve"> </w:t>
      </w:r>
      <w:proofErr w:type="spellStart"/>
      <w:r>
        <w:t>leyder</w:t>
      </w:r>
      <w:proofErr w:type="spellEnd"/>
      <w:r>
        <w:t xml:space="preserve">, nun zu viel </w:t>
      </w:r>
      <w:proofErr w:type="spellStart"/>
      <w:r>
        <w:t>Exempla</w:t>
      </w:r>
      <w:proofErr w:type="spellEnd"/>
      <w:r>
        <w:t xml:space="preserve">, auch zu unseren </w:t>
      </w:r>
      <w:proofErr w:type="spellStart"/>
      <w:r>
        <w:t>zeiten</w:t>
      </w:r>
      <w:proofErr w:type="spellEnd"/>
      <w:r>
        <w:t xml:space="preserve">, in Chur und Fürstlichen </w:t>
      </w:r>
      <w:proofErr w:type="spellStart"/>
      <w:r>
        <w:t>Heusern</w:t>
      </w:r>
      <w:proofErr w:type="spellEnd"/>
      <w:r>
        <w:t xml:space="preserve">, auch </w:t>
      </w:r>
      <w:proofErr w:type="spellStart"/>
      <w:r>
        <w:t>bey</w:t>
      </w:r>
      <w:proofErr w:type="spellEnd"/>
      <w:r>
        <w:t xml:space="preserve"> </w:t>
      </w:r>
      <w:proofErr w:type="spellStart"/>
      <w:r>
        <w:t>frembden</w:t>
      </w:r>
      <w:proofErr w:type="spellEnd"/>
      <w:r>
        <w:t xml:space="preserve"> und </w:t>
      </w:r>
      <w:proofErr w:type="spellStart"/>
      <w:r>
        <w:t>genachbarten</w:t>
      </w:r>
      <w:proofErr w:type="spellEnd"/>
      <w:r>
        <w:t xml:space="preserve"> Nationen, da das liebe </w:t>
      </w:r>
      <w:proofErr w:type="spellStart"/>
      <w:r>
        <w:t>Euangelium</w:t>
      </w:r>
      <w:proofErr w:type="spellEnd"/>
      <w:r>
        <w:t xml:space="preserve"> schon lang im schwang </w:t>
      </w:r>
      <w:proofErr w:type="spellStart"/>
      <w:r>
        <w:t>gangen</w:t>
      </w:r>
      <w:proofErr w:type="spellEnd"/>
      <w:r>
        <w:t xml:space="preserve">, zum </w:t>
      </w:r>
      <w:proofErr w:type="spellStart"/>
      <w:r>
        <w:t>theil</w:t>
      </w:r>
      <w:proofErr w:type="spellEnd"/>
      <w:r>
        <w:t xml:space="preserve"> aber erst </w:t>
      </w:r>
      <w:proofErr w:type="spellStart"/>
      <w:r>
        <w:t>auffgewachsen</w:t>
      </w:r>
      <w:proofErr w:type="spellEnd"/>
      <w:r>
        <w:t xml:space="preserve">, für erbärmliche </w:t>
      </w:r>
      <w:proofErr w:type="spellStart"/>
      <w:r>
        <w:t>zerrüttung</w:t>
      </w:r>
      <w:proofErr w:type="spellEnd"/>
      <w:r>
        <w:t xml:space="preserve">, </w:t>
      </w:r>
      <w:proofErr w:type="spellStart"/>
      <w:r>
        <w:t>jammer</w:t>
      </w:r>
      <w:proofErr w:type="spellEnd"/>
      <w:r>
        <w:t xml:space="preserve"> und </w:t>
      </w:r>
      <w:proofErr w:type="spellStart"/>
      <w:r>
        <w:t>unglück</w:t>
      </w:r>
      <w:proofErr w:type="spellEnd"/>
      <w:r>
        <w:t xml:space="preserve"> </w:t>
      </w:r>
      <w:proofErr w:type="spellStart"/>
      <w:r>
        <w:t>angestifftet</w:t>
      </w:r>
      <w:proofErr w:type="spellEnd"/>
      <w:r>
        <w:t xml:space="preserve">, genugsam </w:t>
      </w:r>
      <w:proofErr w:type="spellStart"/>
      <w:r>
        <w:t>verhanden</w:t>
      </w:r>
      <w:proofErr w:type="spellEnd"/>
      <w:r>
        <w:t xml:space="preserve">, daran sich </w:t>
      </w:r>
      <w:proofErr w:type="spellStart"/>
      <w:r>
        <w:t>billich</w:t>
      </w:r>
      <w:proofErr w:type="spellEnd"/>
      <w:r>
        <w:t xml:space="preserve"> alle Christliche Obrigkeiten, Kirchen und Schulen, spiegeln sollten: Und </w:t>
      </w:r>
      <w:proofErr w:type="spellStart"/>
      <w:r>
        <w:t>derwegen</w:t>
      </w:r>
      <w:proofErr w:type="spellEnd"/>
      <w:r>
        <w:t xml:space="preserve"> auch sich, vor solchen sorglichen </w:t>
      </w:r>
      <w:proofErr w:type="spellStart"/>
      <w:r>
        <w:t>unrühigen</w:t>
      </w:r>
      <w:proofErr w:type="spellEnd"/>
      <w:r>
        <w:t xml:space="preserve"> und </w:t>
      </w:r>
      <w:proofErr w:type="spellStart"/>
      <w:r>
        <w:t>friedhässigen</w:t>
      </w:r>
      <w:proofErr w:type="spellEnd"/>
      <w:r>
        <w:t xml:space="preserve"> </w:t>
      </w:r>
      <w:proofErr w:type="spellStart"/>
      <w:r>
        <w:t>leuten</w:t>
      </w:r>
      <w:proofErr w:type="spellEnd"/>
      <w:r>
        <w:t xml:space="preserve">, zum </w:t>
      </w:r>
      <w:proofErr w:type="spellStart"/>
      <w:r>
        <w:t>hefftigsten</w:t>
      </w:r>
      <w:proofErr w:type="spellEnd"/>
      <w:r>
        <w:t xml:space="preserve"> hüten, sich von </w:t>
      </w:r>
      <w:proofErr w:type="spellStart"/>
      <w:r>
        <w:t>jnen</w:t>
      </w:r>
      <w:proofErr w:type="spellEnd"/>
      <w:r>
        <w:t xml:space="preserve"> nicht </w:t>
      </w:r>
      <w:proofErr w:type="spellStart"/>
      <w:r>
        <w:t>einnemen</w:t>
      </w:r>
      <w:proofErr w:type="spellEnd"/>
      <w:r>
        <w:t xml:space="preserve">, wider sich selbst, und andere verhetzen und verbittern, oder von einander trennen zu lassen, sondern viel mehr dieselbige zu fliehen, zu meiden, und wo keine </w:t>
      </w:r>
      <w:proofErr w:type="spellStart"/>
      <w:r>
        <w:t>besserung</w:t>
      </w:r>
      <w:proofErr w:type="spellEnd"/>
      <w:r>
        <w:t xml:space="preserve"> </w:t>
      </w:r>
      <w:proofErr w:type="spellStart"/>
      <w:r>
        <w:t>zugewarten</w:t>
      </w:r>
      <w:proofErr w:type="spellEnd"/>
      <w:r>
        <w:t xml:space="preserve">, abzuschaffen, und sich der </w:t>
      </w:r>
      <w:proofErr w:type="spellStart"/>
      <w:r>
        <w:t>abschewlichen</w:t>
      </w:r>
      <w:proofErr w:type="spellEnd"/>
      <w:r>
        <w:t xml:space="preserve"> und </w:t>
      </w:r>
      <w:proofErr w:type="spellStart"/>
      <w:r>
        <w:t>grewlichen</w:t>
      </w:r>
      <w:proofErr w:type="spellEnd"/>
      <w:r>
        <w:t xml:space="preserve"> </w:t>
      </w:r>
      <w:proofErr w:type="spellStart"/>
      <w:r>
        <w:t>verfolgung</w:t>
      </w:r>
      <w:proofErr w:type="spellEnd"/>
      <w:r>
        <w:t xml:space="preserve">, und unschuldigen </w:t>
      </w:r>
      <w:proofErr w:type="spellStart"/>
      <w:r>
        <w:t>blutvergiessens</w:t>
      </w:r>
      <w:proofErr w:type="spellEnd"/>
      <w:r>
        <w:t xml:space="preserve">, so im Reich </w:t>
      </w:r>
      <w:proofErr w:type="spellStart"/>
      <w:r>
        <w:t>teutscher</w:t>
      </w:r>
      <w:proofErr w:type="spellEnd"/>
      <w:r>
        <w:t xml:space="preserve"> Nation, und bei </w:t>
      </w:r>
      <w:proofErr w:type="spellStart"/>
      <w:r>
        <w:t>außländischen</w:t>
      </w:r>
      <w:proofErr w:type="spellEnd"/>
      <w:r>
        <w:t xml:space="preserve"> Nationen </w:t>
      </w:r>
      <w:proofErr w:type="spellStart"/>
      <w:r>
        <w:t>auß</w:t>
      </w:r>
      <w:proofErr w:type="spellEnd"/>
      <w:r>
        <w:t xml:space="preserve"> solchem unchristlichen verdammen und </w:t>
      </w:r>
      <w:proofErr w:type="spellStart"/>
      <w:r>
        <w:t>condemnieren</w:t>
      </w:r>
      <w:proofErr w:type="spellEnd"/>
      <w:r>
        <w:t xml:space="preserve"> erfolget, </w:t>
      </w:r>
      <w:proofErr w:type="spellStart"/>
      <w:r>
        <w:t>nit</w:t>
      </w:r>
      <w:proofErr w:type="spellEnd"/>
      <w:r>
        <w:t xml:space="preserve"> </w:t>
      </w:r>
      <w:proofErr w:type="spellStart"/>
      <w:r>
        <w:t>theilhafftig</w:t>
      </w:r>
      <w:proofErr w:type="spellEnd"/>
      <w:r>
        <w:t xml:space="preserve"> zu machen, in </w:t>
      </w:r>
      <w:proofErr w:type="spellStart"/>
      <w:r>
        <w:t>massen</w:t>
      </w:r>
      <w:proofErr w:type="spellEnd"/>
      <w:r>
        <w:t xml:space="preserve"> wir uns dann zu </w:t>
      </w:r>
      <w:proofErr w:type="spellStart"/>
      <w:r>
        <w:t>mehrmaln</w:t>
      </w:r>
      <w:proofErr w:type="spellEnd"/>
      <w:r>
        <w:t xml:space="preserve">, neben und mit anderen Chur und Fürsten, </w:t>
      </w:r>
      <w:proofErr w:type="spellStart"/>
      <w:r>
        <w:t>deßwegen</w:t>
      </w:r>
      <w:proofErr w:type="spellEnd"/>
      <w:r>
        <w:t xml:space="preserve">, </w:t>
      </w:r>
      <w:proofErr w:type="spellStart"/>
      <w:r>
        <w:t>auß</w:t>
      </w:r>
      <w:proofErr w:type="spellEnd"/>
      <w:r>
        <w:t xml:space="preserve"> </w:t>
      </w:r>
      <w:proofErr w:type="spellStart"/>
      <w:r>
        <w:t>obangeregten</w:t>
      </w:r>
      <w:proofErr w:type="spellEnd"/>
      <w:r>
        <w:t xml:space="preserve"> und anderen mehren Christlichen und wichtigen </w:t>
      </w:r>
      <w:proofErr w:type="spellStart"/>
      <w:r>
        <w:t>ursachen</w:t>
      </w:r>
      <w:proofErr w:type="spellEnd"/>
      <w:r>
        <w:t xml:space="preserve">, verglichen, vereinigt, und verabschiedet haben, </w:t>
      </w:r>
      <w:proofErr w:type="spellStart"/>
      <w:r>
        <w:t>dardurch</w:t>
      </w:r>
      <w:proofErr w:type="spellEnd"/>
      <w:r>
        <w:t xml:space="preserve"> doch den Gottseligen Kirchendienern, an </w:t>
      </w:r>
      <w:proofErr w:type="spellStart"/>
      <w:r>
        <w:t>gebürender</w:t>
      </w:r>
      <w:proofErr w:type="spellEnd"/>
      <w:r>
        <w:t xml:space="preserve"> straff der </w:t>
      </w:r>
      <w:proofErr w:type="spellStart"/>
      <w:r>
        <w:t>fürfallenden</w:t>
      </w:r>
      <w:proofErr w:type="spellEnd"/>
      <w:r>
        <w:t xml:space="preserve"> und </w:t>
      </w:r>
      <w:proofErr w:type="spellStart"/>
      <w:r>
        <w:t>einreissenden</w:t>
      </w:r>
      <w:proofErr w:type="spellEnd"/>
      <w:r>
        <w:t xml:space="preserve"> </w:t>
      </w:r>
      <w:proofErr w:type="spellStart"/>
      <w:r>
        <w:t>lastern</w:t>
      </w:r>
      <w:proofErr w:type="spellEnd"/>
      <w:r>
        <w:t xml:space="preserve">, auch </w:t>
      </w:r>
      <w:proofErr w:type="spellStart"/>
      <w:r>
        <w:t>widerlegung</w:t>
      </w:r>
      <w:proofErr w:type="spellEnd"/>
      <w:r>
        <w:t xml:space="preserve"> </w:t>
      </w:r>
      <w:proofErr w:type="spellStart"/>
      <w:r>
        <w:t>fürfallender</w:t>
      </w:r>
      <w:proofErr w:type="spellEnd"/>
      <w:r>
        <w:t xml:space="preserve"> </w:t>
      </w:r>
      <w:proofErr w:type="spellStart"/>
      <w:r>
        <w:t>irrthumb</w:t>
      </w:r>
      <w:proofErr w:type="spellEnd"/>
      <w:r>
        <w:t xml:space="preserve">, </w:t>
      </w:r>
      <w:proofErr w:type="spellStart"/>
      <w:r>
        <w:t>auß</w:t>
      </w:r>
      <w:proofErr w:type="spellEnd"/>
      <w:r>
        <w:t xml:space="preserve"> Gottes </w:t>
      </w:r>
      <w:proofErr w:type="spellStart"/>
      <w:r>
        <w:t>wort</w:t>
      </w:r>
      <w:proofErr w:type="spellEnd"/>
      <w:r>
        <w:t xml:space="preserve">, mit Christlicher </w:t>
      </w:r>
      <w:proofErr w:type="spellStart"/>
      <w:r>
        <w:t>bescheidenheit</w:t>
      </w:r>
      <w:proofErr w:type="spellEnd"/>
      <w:r>
        <w:t xml:space="preserve">, so </w:t>
      </w:r>
      <w:proofErr w:type="spellStart"/>
      <w:r>
        <w:t>nit</w:t>
      </w:r>
      <w:proofErr w:type="spellEnd"/>
      <w:r>
        <w:t xml:space="preserve"> zur </w:t>
      </w:r>
      <w:proofErr w:type="spellStart"/>
      <w:r>
        <w:t>zerstörung</w:t>
      </w:r>
      <w:proofErr w:type="spellEnd"/>
      <w:r>
        <w:t xml:space="preserve">, sondern </w:t>
      </w:r>
      <w:proofErr w:type="spellStart"/>
      <w:r>
        <w:t>aufferbawung</w:t>
      </w:r>
      <w:proofErr w:type="spellEnd"/>
      <w:r>
        <w:t xml:space="preserve"> und </w:t>
      </w:r>
      <w:proofErr w:type="spellStart"/>
      <w:r>
        <w:t>besserung</w:t>
      </w:r>
      <w:proofErr w:type="spellEnd"/>
      <w:r>
        <w:t xml:space="preserve"> gerichtet sein </w:t>
      </w:r>
      <w:proofErr w:type="spellStart"/>
      <w:r>
        <w:t>sol</w:t>
      </w:r>
      <w:proofErr w:type="spellEnd"/>
      <w:r>
        <w:t xml:space="preserve">, unbenommen. </w:t>
      </w:r>
    </w:p>
    <w:p w14:paraId="4DFFACAA" w14:textId="77777777" w:rsidR="00BD464C" w:rsidRDefault="00BD464C" w:rsidP="00BD464C">
      <w:pPr>
        <w:pStyle w:val="StandardWeb"/>
      </w:pPr>
      <w:r>
        <w:t xml:space="preserve">Gedruckt im Jahr, 1577. </w:t>
      </w:r>
    </w:p>
    <w:p w14:paraId="6FAC8C1F" w14:textId="13C90F44" w:rsidR="00BD464C" w:rsidRDefault="00BD464C" w:rsidP="00BD464C">
      <w:pPr>
        <w:pStyle w:val="berschrift1"/>
        <w:rPr>
          <w:sz w:val="48"/>
        </w:rPr>
      </w:pPr>
      <w:r>
        <w:t>Biographie Friedrich III, Kurfürst von der Pfalz.</w:t>
      </w:r>
    </w:p>
    <w:p w14:paraId="49887C85" w14:textId="77777777" w:rsidR="00BD464C" w:rsidRDefault="00BD464C" w:rsidP="00BD464C">
      <w:pPr>
        <w:pStyle w:val="StandardWeb"/>
      </w:pPr>
      <w:r>
        <w:t xml:space="preserve">Friedrich III. von der Pfalz war zunächst für eine Person ein tief und lebendig im Worte Gottes gewurzelter Christ, und hat mit einem </w:t>
      </w:r>
      <w:proofErr w:type="spellStart"/>
      <w:r>
        <w:t>Bekennermuth</w:t>
      </w:r>
      <w:proofErr w:type="spellEnd"/>
      <w:r>
        <w:t>, der ihn den ersten Glaubenshelden der Reformation an die Seite stellt, alles für das Evangelium eingesetzt; er war aber auch im vollsten Sinne ein reformatorischer Fürst, der für die Glaubensreinigung in seinem Lande mehr that, als irgend einer seiner Vorgänger. Nach beiden Seiten soll hier von ihm die Rede sein. Da jedoch der Reformator Friedrich nur richtig gewürdigt werden kann im Zusammenhang mit den vorangegangenen reformatorischen Bestrebungen auf diesem Gebiet, so werden wir zuerst hierauf in der Kürze einen Blick werfen, und dann die Schilderung des frommen Fürsten selbst folgen lassen.</w:t>
      </w:r>
    </w:p>
    <w:p w14:paraId="141DCC84" w14:textId="77777777" w:rsidR="00BD464C" w:rsidRDefault="00BD464C" w:rsidP="00BD464C">
      <w:pPr>
        <w:pStyle w:val="StandardWeb"/>
      </w:pPr>
      <w:r>
        <w:t> </w:t>
      </w:r>
    </w:p>
    <w:p w14:paraId="48AB776F" w14:textId="060C04C5" w:rsidR="00BD464C" w:rsidRDefault="00BD464C" w:rsidP="00BD464C">
      <w:pPr>
        <w:pStyle w:val="berschrift2"/>
      </w:pPr>
      <w:r>
        <w:t>1.</w:t>
      </w:r>
    </w:p>
    <w:p w14:paraId="7511ABB2" w14:textId="77777777" w:rsidR="00BD464C" w:rsidRDefault="00BD464C" w:rsidP="00BD464C">
      <w:pPr>
        <w:pStyle w:val="StandardWeb"/>
      </w:pPr>
      <w:r>
        <w:t xml:space="preserve">Das erste Aufleuchten reformatorischer Bestrebungen in der Pfalz führt in die Zeit vor der Reformation zurück und hängt damit zusammen, daß die Hauptstadt Heidelberg zugleich der Sitz einer von </w:t>
      </w:r>
      <w:proofErr w:type="spellStart"/>
      <w:r>
        <w:t>wissenschaftliebenden</w:t>
      </w:r>
      <w:proofErr w:type="spellEnd"/>
      <w:r>
        <w:t xml:space="preserve"> Landesherrn treu gepflegten Hochschule war, also zu den damals noch weit minder zahlreichen </w:t>
      </w:r>
      <w:proofErr w:type="spellStart"/>
      <w:r>
        <w:t>Mittelpuncten</w:t>
      </w:r>
      <w:proofErr w:type="spellEnd"/>
      <w:r>
        <w:t xml:space="preserve"> eines selbständigeren geistigen Lebens im deutschen Vaterlande gehörte. Der Gegensatz gegen das herrschende </w:t>
      </w:r>
      <w:proofErr w:type="spellStart"/>
      <w:r>
        <w:t>Kirchenthum</w:t>
      </w:r>
      <w:proofErr w:type="spellEnd"/>
      <w:r>
        <w:t xml:space="preserve"> ging hier nicht, wie zum Theil am Ober- und Nieder-Rhein, von jener </w:t>
      </w:r>
      <w:proofErr w:type="spellStart"/>
      <w:r>
        <w:t>volksthümlichen</w:t>
      </w:r>
      <w:proofErr w:type="spellEnd"/>
      <w:r>
        <w:t xml:space="preserve"> Gestalt innerlichen Christenlebens, der Mystik, aus, welche auf Luther einen so tiefen Einfluß übte, der pfälzischen Volksart dagegen völlig fremd war; vielmehr waren es vornehmlich einzelne Männer von besonderer Begabung und Bildung, die den geltenden Satzungen freiere Ansichten entgegenstellten oder durch Wiederherstellung reinerer Sprachen- und </w:t>
      </w:r>
      <w:proofErr w:type="spellStart"/>
      <w:r>
        <w:t>Alterthumskunde</w:t>
      </w:r>
      <w:proofErr w:type="spellEnd"/>
      <w:r>
        <w:t xml:space="preserve">, den sogenannten Humanismus, den Grund zu einem neuen geistigen Leben zu legen strebten. Schon zu Anfang des 15. Jahrhunderts finden wir den berühmten Freund und Kampfgenossen des Joh. Huß, Hieronymus von Prag auf kurze Zeit in Heidelberg. Er schlug im J. 1406 an die Thüren der Hörsäle und der St. Peterskirche Streitsätze an, in denen er, seine Verehrung für </w:t>
      </w:r>
      <w:proofErr w:type="spellStart"/>
      <w:r>
        <w:t>Wikliffe</w:t>
      </w:r>
      <w:proofErr w:type="spellEnd"/>
      <w:r>
        <w:t xml:space="preserve"> bekennend, unter andern kirchlichen Lehren auch die von der Brodverwandlung angriff, konnte es jedoch nicht einmal zu einer öffentlichen Disputation darüber bringen. Etwas bedeutender, wiewohl auch nur vorübergehend, wirkte gegen Ende desselben Jahrhunderts um 1477 der geistvolle Niederländer Johann Wessel, den die Heidelberger Theologen nicht in ihre Facultät aufnehmen wollten, während er später von Luther als einer seiner erleuchtetsten Vorgänger wie kaum ein anderer gepriesen wurde. Ihm ward beim Abgang wenigstens die Genugthuung, in seinem Landsmann Rudolph Agricola einen gleichgesinnten Freund zurückzulassen, der zwar vor allem ein trefflicher Meister in alten Sprachen war, dabei aber auch in Wessels Geist ein Licht reinerer christlicher </w:t>
      </w:r>
      <w:proofErr w:type="spellStart"/>
      <w:r>
        <w:t>Erkenntniß</w:t>
      </w:r>
      <w:proofErr w:type="spellEnd"/>
      <w:r>
        <w:t xml:space="preserve">, wo er es vermochte, leuchten ließ. Es war </w:t>
      </w:r>
      <w:proofErr w:type="spellStart"/>
      <w:r>
        <w:t>dieß</w:t>
      </w:r>
      <w:proofErr w:type="spellEnd"/>
      <w:r>
        <w:t xml:space="preserve"> die schöne Zeit, da Kurfürst Philipp der Aufrichtige (reg. 1476-1508) eine Gedanken auf Erweckung einer frischen höheren Geistesbildung in Heidelberg gerichtet hatte und darin von den beiden </w:t>
      </w:r>
      <w:proofErr w:type="spellStart"/>
      <w:r>
        <w:t>edeln</w:t>
      </w:r>
      <w:proofErr w:type="spellEnd"/>
      <w:r>
        <w:t xml:space="preserve"> Männern, Joh. von Dalberg, Bischof zu Worms, und dessen Freund Dietrich von </w:t>
      </w:r>
      <w:proofErr w:type="spellStart"/>
      <w:r>
        <w:t>Plenningen</w:t>
      </w:r>
      <w:proofErr w:type="spellEnd"/>
      <w:r>
        <w:t xml:space="preserve">, aufs kräftigste unterstützt ward. Heidelberg wurde ein </w:t>
      </w:r>
      <w:proofErr w:type="spellStart"/>
      <w:r>
        <w:t>Sammelpunct</w:t>
      </w:r>
      <w:proofErr w:type="spellEnd"/>
      <w:r>
        <w:t xml:space="preserve"> hervorragender Männer und es verweilten da kürzer oder länger: der begabte Dichter Conrad </w:t>
      </w:r>
      <w:proofErr w:type="spellStart"/>
      <w:r>
        <w:t>Celtes</w:t>
      </w:r>
      <w:proofErr w:type="spellEnd"/>
      <w:r>
        <w:t xml:space="preserve">, der fromme, vielfach anregende Jak. </w:t>
      </w:r>
      <w:proofErr w:type="spellStart"/>
      <w:r>
        <w:t>Wimpfeling</w:t>
      </w:r>
      <w:proofErr w:type="spellEnd"/>
      <w:r>
        <w:t xml:space="preserve">, der berühmte Neubegründer hebräischer Sprachkunde, Joh. Reuchlin, und dessen Bruder Dionysius, der zuerst an dieser Hochschule Unterricht im Griechischen </w:t>
      </w:r>
      <w:proofErr w:type="spellStart"/>
      <w:r>
        <w:t>ertheilte</w:t>
      </w:r>
      <w:proofErr w:type="spellEnd"/>
      <w:r>
        <w:t xml:space="preserve">, anderer geringeren nicht zu gedenken. Aber freilich hielt sich das alles meist nur in hohen und gelehrten Kreisen und fand nicht einmal bei der Universität hinlänglichen Eingang, so daß das Landeskind Melanchthon, da er 1509-12 in Heidelberg studierte, nicht gerade viel Frucht für seine spätere große Mission dort gewinnen konnte. Ein Jahr nach dem Anschlagen der 95 Thesen, also damals schon weithin durch Deutschland gefeiert, kam zu einem Convent des Augustiner-Ordens auch Luther nach Heidelberg, und vertheidigte bei dieser Gelegenheit eine Reihe von Sätzen, welche wesentliche Grundlagen seiner reformatorischen </w:t>
      </w:r>
      <w:proofErr w:type="spellStart"/>
      <w:r>
        <w:t>Ueberzeugungen</w:t>
      </w:r>
      <w:proofErr w:type="spellEnd"/>
      <w:r>
        <w:t xml:space="preserve"> enthielten. Seine Haltung und ein Wort wirkten mächtig zündend auf die Zuhörer; insbesondere erhielten dadurch einige Jünglinge, die nachmals selbst bedeutend in das Reformationswerk eingriffen, wie Bucer, Schnepf und Brenz, den ersten nachhaltigen Anstoß, und auch des Kurfürsten Bruder, Pfalzgraf Wolfgang, faßte für den rüstigen Kämpfer die lebhafteste Zuneigung; er schrieb an Friedrich den Weisen: Doctor Martinus habe Sr. Liebden Universität „mit ein klein Lob gemacht, und sei ihm auch großer Preiß von viel gelehrten Leuten nachgesagt worden.“ Der Kurfürst selbst, Ludwig V., hielt sich zurück, doch war er nicht abgeneigt. Ein Jahrhundert früher hatte ein anderer eines Namens und Stammes, Ludwig III, als Reichsrichter, die kaiserlichen Befehle zur Hinrichtung Hussens in Vollzug gesetzt; dieser fünfte Ludwig nahm sich auf dem Reichstag zu Worms Luthers mit Nachdruck an. In seiner weitern bis 1544 dauernden Regierung förderte er zwar die Sache nicht, unterdrückte sie aber auch nicht gewaltsam, wo sie, wie besonders in den Territorien der Ritterschaft, Wurzel schlug So hatte die Reformation in der Pfalz begonnen, zum Theil von Luther selbst persönlich angeregt, jedenfalls zunächst in wesentlich lutherischer Weise. Friedrich II. (reg. 1544-56), schon in höherem Alter stehend und von nicht eben großem Interesse für kirchliche Dinge, griff gleichfalls wenig selbstthätig ein, gestattete jedoch förmlich das Abendmahl unter beiderlei Gestalt, die Priesterehe und den deutschen Gottesdienst, der auch am 3. Jan. 1546 zum erstenmal in der Heil. Geistkirche zu Heidelberg gefeiert wurde. Lebhafter </w:t>
      </w:r>
      <w:proofErr w:type="spellStart"/>
      <w:r>
        <w:t>thätig</w:t>
      </w:r>
      <w:proofErr w:type="spellEnd"/>
      <w:r>
        <w:t xml:space="preserve"> für die neue Kirchengestaltung erwies sich der kunst- und </w:t>
      </w:r>
      <w:proofErr w:type="spellStart"/>
      <w:r>
        <w:t>wissenschaftliebende</w:t>
      </w:r>
      <w:proofErr w:type="spellEnd"/>
      <w:r>
        <w:t xml:space="preserve"> Otto Heinrich, ein eifriger Verehrer des schon von seinem Vorgänger zu Rathe gezogenen Melanchthon, welcher in kurzer Regierungszeit (1556-59) Bedeutendes vollbrachte und, wie früher im Fürstenthum Neuburg, so nun auch im Kurland eine Kirchenordnung vorzeichnete, die sich ganz an die Straßburger und </w:t>
      </w:r>
      <w:proofErr w:type="spellStart"/>
      <w:r>
        <w:t>brenzisch</w:t>
      </w:r>
      <w:proofErr w:type="spellEnd"/>
      <w:r>
        <w:t xml:space="preserve">-württembergische anschloß, also gleich der um weniges später erschienenen badischen einen mild lutherischen Charakter hatte. Mit vollem Nachdruck aber führte erst Friedrich III. (1559-76) das Werk der Reformation in der Pfalz durch. Er wurde, wie keiner der bisherigen Kurfürsten, der aus eigenster </w:t>
      </w:r>
      <w:proofErr w:type="spellStart"/>
      <w:r>
        <w:t>Ueberzeugung</w:t>
      </w:r>
      <w:proofErr w:type="spellEnd"/>
      <w:r>
        <w:t xml:space="preserve"> heraus handelnde, überall selbst eingreifende, vollständige Begründer des neuen Kirchenwesens in einem Lande; und wenn er dabei allerdings dem Protestantismus in der Pfalz eine Gestalt gab, wodurch sich derselbe von dem der Nachbarländer, ja des größern Theiles Deutschlands überhaupt in sehr folgenreicher Weise absonderte, so that er </w:t>
      </w:r>
      <w:proofErr w:type="spellStart"/>
      <w:r>
        <w:t>dieß</w:t>
      </w:r>
      <w:proofErr w:type="spellEnd"/>
      <w:r>
        <w:t xml:space="preserve"> doch zugleich mit einem Ernst des lebendigsten Glaubens und des in Gottes Wort gebundenen Gewissens, dem von jedem </w:t>
      </w:r>
      <w:proofErr w:type="spellStart"/>
      <w:r>
        <w:t>Standpunct</w:t>
      </w:r>
      <w:proofErr w:type="spellEnd"/>
      <w:r>
        <w:t xml:space="preserve"> aus Ehrerbietung gezollt werden muß. </w:t>
      </w:r>
      <w:proofErr w:type="spellStart"/>
      <w:r>
        <w:t>Dieß</w:t>
      </w:r>
      <w:proofErr w:type="spellEnd"/>
      <w:r>
        <w:t xml:space="preserve"> wird die Schilderung der Person und der Hauptlebensumstände Friedrichs nunmehr zeigen.</w:t>
      </w:r>
    </w:p>
    <w:p w14:paraId="41F4CBB7" w14:textId="77777777" w:rsidR="00BD464C" w:rsidRDefault="00BD464C" w:rsidP="00BD464C">
      <w:pPr>
        <w:pStyle w:val="StandardWeb"/>
      </w:pPr>
      <w:r>
        <w:t> </w:t>
      </w:r>
    </w:p>
    <w:p w14:paraId="6DA39044" w14:textId="57D3F574" w:rsidR="00BD464C" w:rsidRDefault="00BD464C" w:rsidP="00BD464C">
      <w:pPr>
        <w:pStyle w:val="berschrift2"/>
      </w:pPr>
      <w:r>
        <w:t>2.</w:t>
      </w:r>
    </w:p>
    <w:p w14:paraId="36E2706C" w14:textId="77777777" w:rsidR="00BD464C" w:rsidRDefault="00BD464C" w:rsidP="00BD464C">
      <w:pPr>
        <w:pStyle w:val="StandardWeb"/>
      </w:pPr>
      <w:r>
        <w:t xml:space="preserve">Friedrich III., geboren den 14. Februar 1515, stammte aus der durch reiche geistige Begabung hervorragenden </w:t>
      </w:r>
      <w:proofErr w:type="spellStart"/>
      <w:r>
        <w:t>simmernschen</w:t>
      </w:r>
      <w:proofErr w:type="spellEnd"/>
      <w:r>
        <w:t xml:space="preserve"> Linie des pfälzischen Hauses und war unter 12 Kindern der älteste Sohn des Pfalzgrafen Johann II. und der Markgräfin Beatrix von Baden. Johann II. von Simmern erwarb sich unter den Zeitgenossen den Ruf eines trefflichen, </w:t>
      </w:r>
      <w:proofErr w:type="spellStart"/>
      <w:r>
        <w:t>wissenschaftliebenden</w:t>
      </w:r>
      <w:proofErr w:type="spellEnd"/>
      <w:r>
        <w:t xml:space="preserve"> und in öffentlichen Geschäften wohl bewanderten Fürsten; er pflegte vornehmlich das Studium der Geschichte und stand mit Gelehrten des In- und Auslandes, unter andern mit Ulrich von Hutten, in freundlicher Verbindung. In solchem Geiste wurde ohne Zweifel auch sein Sohn Friedrich erzogen. Auf etwas Reformatorisches deutete zunächst dessen frühere Jugend noch nicht hin; er lebte zu seiner Ausbildung an einigen streng katholischen Höfen, an dem des Bischofs Eberhard von Lüttich und Kaiser Carls V.; doch waren es vielleicht gerade diese Umgebungen, welche den schlichten, nüchternen Sinn des jungen Pfalzgrafen für das Einfache und Ernte des Protestantismus empfänglicher machten. Jedenfalls entwickelte sich bei ihm bald eine Neigung nach dieser Seite hin, und vollständig wurde er dafür gewonnen durch eine 1537 vollzogene Ehe mit der lutherischen Prinzessin Maria von Brandenburg-Bayreuth, deren Schwester Kunigunde später einen gleichfalls reformatorischen Fürsten, Carl II. von Baden-Durlach zum Gemahl hatte. Schon war Friedrich 42 Jahre alt, als ihm durch den Tod des Vaters das Erbe der </w:t>
      </w:r>
      <w:proofErr w:type="spellStart"/>
      <w:r>
        <w:t>simmernschen</w:t>
      </w:r>
      <w:proofErr w:type="spellEnd"/>
      <w:r>
        <w:t xml:space="preserve"> Lande zufiel. Zwei Jahre darauf wurde er, nach dem Erlöschen der Heidelberger Linie in dem kinderlosen Otto Heinrich, auf dem Reichstag zu Augsburg am 11. Juli 1559 </w:t>
      </w:r>
      <w:proofErr w:type="spellStart"/>
      <w:r>
        <w:t>feierlichst</w:t>
      </w:r>
      <w:proofErr w:type="spellEnd"/>
      <w:r>
        <w:t xml:space="preserve"> mit der Kur belehnt. In seinem 17. Jahre hatte Friedrich auch einmal die Waffen gegen die Türken getragen; aber seine eigene </w:t>
      </w:r>
      <w:proofErr w:type="spellStart"/>
      <w:r>
        <w:t>17jährige</w:t>
      </w:r>
      <w:proofErr w:type="spellEnd"/>
      <w:r>
        <w:t xml:space="preserve"> Regierung sollte nach außen eine friedliche und nur von inneren Kämpfen bewegt sein, in denen er selbst tapfer genug seine geistigen Waffen schwang. Schon unter Otto Heinrich, obwohl das </w:t>
      </w:r>
      <w:proofErr w:type="spellStart"/>
      <w:r>
        <w:t>Lutherthum</w:t>
      </w:r>
      <w:proofErr w:type="spellEnd"/>
      <w:r>
        <w:t xml:space="preserve"> entschieden vorherrschte, fehlte es nicht an widerstreitenden Elementen. Im Jahr 1558 war auf Melanchthons Empfehlung der spätere lutherische Eiferer </w:t>
      </w:r>
      <w:proofErr w:type="spellStart"/>
      <w:r>
        <w:t>Tielemann</w:t>
      </w:r>
      <w:proofErr w:type="spellEnd"/>
      <w:r>
        <w:t xml:space="preserve"> </w:t>
      </w:r>
      <w:proofErr w:type="spellStart"/>
      <w:r>
        <w:t>Heßhus</w:t>
      </w:r>
      <w:proofErr w:type="spellEnd"/>
      <w:r>
        <w:t xml:space="preserve"> nach Heidelberg berufen und als Generalsuperintendent an die Spitze der pfälzischen Kirche gestellt worden. Aber fast zur selben Zeit hatte neben ihm auch der </w:t>
      </w:r>
      <w:proofErr w:type="spellStart"/>
      <w:r>
        <w:t>calvinischgesinnte</w:t>
      </w:r>
      <w:proofErr w:type="spellEnd"/>
      <w:r>
        <w:t xml:space="preserve"> Franzose Peter </w:t>
      </w:r>
      <w:proofErr w:type="spellStart"/>
      <w:r>
        <w:t>Boquinus</w:t>
      </w:r>
      <w:proofErr w:type="spellEnd"/>
      <w:r>
        <w:t xml:space="preserve"> eine Lehrstelle in der theologischen Facultät erhalten, und überhaupt sammelten sich nun in Heidelberg immer mehr Männer, namentlich anderwärts verfolgte, die sich unter </w:t>
      </w:r>
      <w:proofErr w:type="spellStart"/>
      <w:r>
        <w:t>zwinglichem</w:t>
      </w:r>
      <w:proofErr w:type="spellEnd"/>
      <w:r>
        <w:t xml:space="preserve"> und calvinischem Einfluß gebildet hatten. Der Gegensatz stand bereits in voller Blüthe, als Friedrich III. (1559) zur Regierung gelangte, und durch alle Schichten der Gesellschaft hindurch, unter dem Volk und der Geistlichkeit, an der Universität und am Hofe zählten die verschiedenen Parteien der strengeren Lutheraner, der milderen </w:t>
      </w:r>
      <w:proofErr w:type="spellStart"/>
      <w:r>
        <w:t>Philippisten</w:t>
      </w:r>
      <w:proofErr w:type="spellEnd"/>
      <w:r>
        <w:t xml:space="preserve"> und der schweizerisch Gesinnten ihre Anhänger, wie denn namentlich auch in der nächsten Umgebung des Kurfürsten das ausgeprägtere </w:t>
      </w:r>
      <w:proofErr w:type="spellStart"/>
      <w:r>
        <w:t>Lutherthum</w:t>
      </w:r>
      <w:proofErr w:type="spellEnd"/>
      <w:r>
        <w:t xml:space="preserve"> durch den Hofrichter Erasmus von Venningen und den Kanzler von Minkwitz, der </w:t>
      </w:r>
      <w:proofErr w:type="spellStart"/>
      <w:r>
        <w:t>Melanchthonianismus</w:t>
      </w:r>
      <w:proofErr w:type="spellEnd"/>
      <w:r>
        <w:t xml:space="preserve"> dagegen durch den Großhofmeister Grafen Georg von Erbach und andere Glieder dieser angesehenen Familie vertreten war. Friedrich III. schien in der ersten Zeit eines Regiments keine Partei ergreifen zu wollen; es mochte seine Absicht sein, sich ohne bestimmtere Beschränkung in Melanchthons, eines großen Landsmannes, Sinn auf der allgemeinen Grundlage der deutschen Reformation zu halten; auf keinen Fall aber war er gegen das Lutherische von vornherein eingenommen, denn noch im </w:t>
      </w:r>
      <w:proofErr w:type="spellStart"/>
      <w:r>
        <w:t>Oct</w:t>
      </w:r>
      <w:proofErr w:type="spellEnd"/>
      <w:r>
        <w:t xml:space="preserve">. 1559 wies er den Erzieher des jungen Pfalzgrafen Christoph an, einen Zögling „nach der augsburgischen Confession und für </w:t>
      </w:r>
      <w:proofErr w:type="spellStart"/>
      <w:r>
        <w:t>nemlich</w:t>
      </w:r>
      <w:proofErr w:type="spellEnd"/>
      <w:r>
        <w:t xml:space="preserve"> D. Martini Luthers ev. Katechismus“ zu unterrichten. Auch als die beiden Hauptstreiter unter der Geistlichkeit, der Lutheraner </w:t>
      </w:r>
      <w:proofErr w:type="spellStart"/>
      <w:r>
        <w:t>Heßhus</w:t>
      </w:r>
      <w:proofErr w:type="spellEnd"/>
      <w:r>
        <w:t xml:space="preserve"> und der schweizerisch gesinnte Diakon Klebitz, sich von der Kanzel und sonst auf die ärgerlichste Weise angriffen und beschimpften, beobachtete Friedrich noch die gleiche Haltung: er verabschiedete die Vorkämpfer beider Parteien, und gebot dem öffentlichen Streit nach beiden Seiten hin Stillschweigen. </w:t>
      </w:r>
      <w:proofErr w:type="spellStart"/>
      <w:r>
        <w:t>Indeß</w:t>
      </w:r>
      <w:proofErr w:type="spellEnd"/>
      <w:r>
        <w:t xml:space="preserve"> mag er hierbei von lutherischer Seite einen noch übleren Eindruck empfangen haben, denn </w:t>
      </w:r>
      <w:proofErr w:type="spellStart"/>
      <w:r>
        <w:t>Heßhus</w:t>
      </w:r>
      <w:proofErr w:type="spellEnd"/>
      <w:r>
        <w:t xml:space="preserve"> wurde ohne empfehlendes Testimonium entlassen, während Klebitz ein solches nebst Reisegeld erhielt und dessen Stelle auch wieder mit einem Gleichgesinnten besetzt wurde. Bestärkt in dieser Haltung wurde Friedrich ganz besonders durch ein Gutachten Melanchthons, welches er durch einen auf </w:t>
      </w:r>
      <w:proofErr w:type="spellStart"/>
      <w:r>
        <w:t>zwinglischer</w:t>
      </w:r>
      <w:proofErr w:type="spellEnd"/>
      <w:r>
        <w:t xml:space="preserve"> Seite stehenden Geheimschreiber Stephan </w:t>
      </w:r>
      <w:proofErr w:type="spellStart"/>
      <w:r>
        <w:t>Zierler</w:t>
      </w:r>
      <w:proofErr w:type="spellEnd"/>
      <w:r>
        <w:t xml:space="preserve">, einen Verwandten des Reformators, von diesem noch im J. 1559 einholen ließ. Melanchthon billigt darin das beiderseits auferlegte Gebot des Schweigens und wünscht zur Verhütung einer Spaltung in der noch zarten Kirche die Zänker von beiden Parteien entfernt. In Betreff des Abendmahls aber stellt er eine Formel auf, welche merklich in der Schwebe gehalten ist, jedenfalls aber die strenger lutherischen Lehren, nicht nur von der Ubiquität, sondern auch von einer </w:t>
      </w:r>
      <w:proofErr w:type="spellStart"/>
      <w:r>
        <w:t>objectiven</w:t>
      </w:r>
      <w:proofErr w:type="spellEnd"/>
      <w:r>
        <w:t xml:space="preserve">, substantiellen Gegenwart ablehnt und dagegen den Begriff der Gemeinschaft des Leibes und Blutes Christi, und zwar im Gebrauch des Sakraments und für die Heilswirkung, mithin in den gläubig Empfänglichen, als das allgemein Gültige hervorhebt, auch der symbolischen Auffassung den Vorzug kirchenväterlichen Ansehens zuerkennt. Dieses Gutachten ergriff Friedrich mit lebhafter Zustimmung und zeichnete es alsbald den Geistlichen seines Landes als Lehrregel vor. Allein nicht nur hierbei stieß er auf einen Widerstand, der ihn schon zu scharfem Einschreiten gegen eine Anzahl Geistliche bewog, sondern es zeigte sich auch im Allgemeinen, daß bei der Erregtheit der Gemüther und unter den heftigen Strömungen der Zeit die bisher eingenommene mittlere Stellung des Kurfürsten nicht wohl durchführbar war, und nun lenkte derselbe, einem Zuge seines vorwiegend verständigen Wesens folgend und einerseits von stürmischen Lutheranern zurückgestoßen, andererseits ohne Zweifel von den zahlreichen Calvinisten, die bereits in Heidelberg mit Kirchen- und Lehrämtern betraut waren, eifrig bearbeitet, immer entschiedener in calvinische Bahnen ein. Den beiden lutherischen Herzögen von Weimar und Gotha, deren ersterer der Tochtermann Friedrichs schon war, der andere es jetzt (1560) werden sollte, war dieser Weg ihres Schwiegervaters sehr bedenklich. Sie brachten zur neuen Vermählung ihre Hofprediger </w:t>
      </w:r>
      <w:proofErr w:type="spellStart"/>
      <w:r>
        <w:t>Mörlin</w:t>
      </w:r>
      <w:proofErr w:type="spellEnd"/>
      <w:r>
        <w:t xml:space="preserve"> und </w:t>
      </w:r>
      <w:proofErr w:type="spellStart"/>
      <w:r>
        <w:t>Stössel</w:t>
      </w:r>
      <w:proofErr w:type="spellEnd"/>
      <w:r>
        <w:t xml:space="preserve"> mit und man benutzte die Gelegenheit, um dieselben mit </w:t>
      </w:r>
      <w:proofErr w:type="spellStart"/>
      <w:r>
        <w:t>Boquinus</w:t>
      </w:r>
      <w:proofErr w:type="spellEnd"/>
      <w:r>
        <w:t xml:space="preserve"> und andern im Beisein der Fürsten disputieren zu lassen. Allein Friedrich war schon zu sehr nach einer Seite hin entschieden und die Sache blieb ohne Erfolg. Bald darauf wurde, um die stets sich erneuernden Vorwürfe der Katholiken wegen Glaubensverwirrung unter den Protestanten niederzuschlagen und dem Concil zu Trident </w:t>
      </w:r>
      <w:proofErr w:type="spellStart"/>
      <w:r>
        <w:t>compacter</w:t>
      </w:r>
      <w:proofErr w:type="spellEnd"/>
      <w:r>
        <w:t xml:space="preserve"> gegenüber treten zu können, der denkwürdige Versuch gemacht, alle evangelische Fürsten Deutschlands durch erneuerte Unterzeichnung der augsburgischen Confession zu einer festen Einigung zu bringen. Es geschah </w:t>
      </w:r>
      <w:proofErr w:type="spellStart"/>
      <w:r>
        <w:t>dieß</w:t>
      </w:r>
      <w:proofErr w:type="spellEnd"/>
      <w:r>
        <w:t xml:space="preserve"> zu Anfang des J. 1561 durch den Naumburger Fürstentag, zu welchem nächst Christoph von Württemberg besonders unser Friedrich die Anregung gab. In der That erfolgte auch der wiederholte feierliche Beitritt der Fürsten zu der Confession von 1530 nach ihrer erstmaligen Ausgabe von 1531. Da jedoch in einer durch die Kurfürsten von Sachsen und der Pfalz veranstalteten Vorrede zu diesem Einigungs-Instrument zugleich die im J. 1540 gegebene weitere Erklärung der Confession, sowie eine minder strenge Auffassung der Abendmahlslehre als gleichfalls berechtigt anerkannt wurde, so trennten sich die beiden eifrigsten Lutheraner, die Herzöge von Weimar und Mecklenburg, und riefen dadurch eine Gegenbewegung hervor, in deren späterem Verfolg Kurfürst Friedrich mit einer </w:t>
      </w:r>
      <w:proofErr w:type="spellStart"/>
      <w:r>
        <w:t>melanchthonisch</w:t>
      </w:r>
      <w:proofErr w:type="spellEnd"/>
      <w:r>
        <w:t xml:space="preserve">-calvinischen Denkweise eine nur noch mehr vereinzelte Stellung erhielt. Friedrich, der durch und durch ein Mann der </w:t>
      </w:r>
      <w:proofErr w:type="spellStart"/>
      <w:r>
        <w:t>Ueberzeugung</w:t>
      </w:r>
      <w:proofErr w:type="spellEnd"/>
      <w:r>
        <w:t xml:space="preserve"> war, ließ sich </w:t>
      </w:r>
      <w:proofErr w:type="spellStart"/>
      <w:r>
        <w:t>indeß</w:t>
      </w:r>
      <w:proofErr w:type="spellEnd"/>
      <w:r>
        <w:t xml:space="preserve"> nicht abschrecken. Er ging vielmehr jetzt noch entschiedener daran, seine Gedanken auch in der ganzen kirchlichen Gestaltung des Landes durchzuführen. Zuvörderst geschah </w:t>
      </w:r>
      <w:proofErr w:type="spellStart"/>
      <w:r>
        <w:t>dieß</w:t>
      </w:r>
      <w:proofErr w:type="spellEnd"/>
      <w:r>
        <w:t xml:space="preserve"> in der Lehre durch den so berühmt gewordenen Heidelberger Katechismus. Mit der Abfassung desselben waren zwei Theologen beauftragt, welche überhaupt, nur der eine mehr als Kirchenmann, der andere mehr als Lehrer, die hervorragendste Stellung während der Regierung Friedrichs einnahmen: der Trierer Caspar </w:t>
      </w:r>
      <w:proofErr w:type="spellStart"/>
      <w:r>
        <w:t>Olevianus</w:t>
      </w:r>
      <w:proofErr w:type="spellEnd"/>
      <w:r>
        <w:t xml:space="preserve">, welcher schon 1560 nach Heidelberg berufen worden war, und der Schlesier Zacharias </w:t>
      </w:r>
      <w:proofErr w:type="spellStart"/>
      <w:r>
        <w:t>Ursinus</w:t>
      </w:r>
      <w:proofErr w:type="spellEnd"/>
      <w:r>
        <w:t xml:space="preserve">, der 1561 dort eine Anstellung erhalten hatte. Aber der Kurfürst selbst ließ sich auch persönlich die Sache angelegen sein, und es war namentlich das bekannte schneidende Wort gegen die Messe in der </w:t>
      </w:r>
      <w:proofErr w:type="spellStart"/>
      <w:r>
        <w:t>80sten</w:t>
      </w:r>
      <w:proofErr w:type="spellEnd"/>
      <w:r>
        <w:t xml:space="preserve"> Frage, welches auf besonderen kurfürstlichen Befehl „</w:t>
      </w:r>
      <w:proofErr w:type="spellStart"/>
      <w:r>
        <w:t>addiret</w:t>
      </w:r>
      <w:proofErr w:type="spellEnd"/>
      <w:r>
        <w:t xml:space="preserve">“ wurde. Der von einer Synode pfälzischer Geistlichen gebilligte und im J. 1563 </w:t>
      </w:r>
      <w:proofErr w:type="spellStart"/>
      <w:r>
        <w:t>publicirte</w:t>
      </w:r>
      <w:proofErr w:type="spellEnd"/>
      <w:r>
        <w:t xml:space="preserve"> Katechismus selbst, mehr </w:t>
      </w:r>
      <w:proofErr w:type="spellStart"/>
      <w:r>
        <w:t>lehrgebäudlich</w:t>
      </w:r>
      <w:proofErr w:type="spellEnd"/>
      <w:r>
        <w:t xml:space="preserve"> ausgeführt als der um einige dreißig Jahre frühere lutherische, entwickelt nach den Grundgedanken von Sünde, Erlösung und Dankbarkeit die reformierte Lehre, jedoch ohne Berührung der Prädestination, mit seltener Kernhaftigkeit und Klarheit, und verschaffte sich nicht nur durch diese Vorzüge bald die verbreitetste Anerkennung in den reformierten Kirchen, sondern gilt auch heute noch bei allen Parteien als eine der meisterhaftesten Leistungen auf diesem Gebiet. Noch stärker prägte sich die Richtung, die Friedrich nunmehr eingeschlagen hatte, im Bereich der gottesdienstlichen Einrichtungen aus. Hier war es für ihn das Hauptanliegen, die Kirche seines Landes aufs schärfste von allem Papistischen abzutrennen und ganz nach Gottes Wort zu gestalten, d. h. alles auszuscheiden, was nicht aus der Schrift ausdrücklich bewiesen werden könne. In diesem Sinn entfernte er nicht nur Altäre und Taufsteine, sondern auch jeden symbolischen und künstlerischen Schmuck, namentlich </w:t>
      </w:r>
      <w:proofErr w:type="spellStart"/>
      <w:r>
        <w:t>Crucifixe</w:t>
      </w:r>
      <w:proofErr w:type="spellEnd"/>
      <w:r>
        <w:t xml:space="preserve"> aus den Kirchen, beseitigte selbst die Orgel und führte im Cultus alles auf die einfachsten Bestandtheile der Predigt, des Gebetes und Gesanges zurück. Bei der Abschaffung der Altäre und bildlichen Stücke sollte es nach Friedrichs Verordnung „</w:t>
      </w:r>
      <w:proofErr w:type="spellStart"/>
      <w:r>
        <w:t>bescheidenlich</w:t>
      </w:r>
      <w:proofErr w:type="spellEnd"/>
      <w:r>
        <w:t xml:space="preserve">“ zugehen; allein da er darin nur „Götzenwerk“ sah, so kamen auch, selbst in seiner Gegenwart, starke Gewaltsamkeiten vor. Für die kirchlichen Handlungen ließ der Kurfürst im J. 1563 eine Gottesdienstordnung ausarbeiten, die sehr gediegene und kraftvolle Schriftmäßige Formulare enthält; für den Gesang wurden im J. 1565 die </w:t>
      </w:r>
      <w:proofErr w:type="spellStart"/>
      <w:r>
        <w:t>lobwasser’schen</w:t>
      </w:r>
      <w:proofErr w:type="spellEnd"/>
      <w:r>
        <w:t xml:space="preserve"> Palmen mit „Lutheri und anderer geistreichen Männer“ Liedern eingeführt. In diesen Stücken lag am meisten das Abweichende der pfälzischen Kirche, während sie sich in der Verfassung, für welche die 1564 von Friedrich erlassene </w:t>
      </w:r>
      <w:proofErr w:type="spellStart"/>
      <w:r>
        <w:t>Kirchenraths</w:t>
      </w:r>
      <w:proofErr w:type="spellEnd"/>
      <w:r>
        <w:t xml:space="preserve">-Ordnung maßgebend wurde, mehr an die übrigen evangelischen Kirchen Deutschlands anschloß, indem auch in ihr das von einem </w:t>
      </w:r>
      <w:proofErr w:type="spellStart"/>
      <w:r>
        <w:t>Kirchenrath</w:t>
      </w:r>
      <w:proofErr w:type="spellEnd"/>
      <w:r>
        <w:t xml:space="preserve"> zu übende landesherrliche Kirchenregiment den </w:t>
      </w:r>
      <w:proofErr w:type="spellStart"/>
      <w:r>
        <w:t>Schwerpunct</w:t>
      </w:r>
      <w:proofErr w:type="spellEnd"/>
      <w:r>
        <w:t xml:space="preserve"> des Ganzen bildete. Bei allem diesem war es durchaus nicht die Absicht Friedrichs, sich von den Grundlagen der deutschen Reformation abzulösen und wir vermögen seinen Sinn gar wohl aus seinen eigenen </w:t>
      </w:r>
      <w:proofErr w:type="spellStart"/>
      <w:r>
        <w:t>Aeußerungen</w:t>
      </w:r>
      <w:proofErr w:type="spellEnd"/>
      <w:r>
        <w:t xml:space="preserve"> zu erkennen. Er hielt Luther, der ihm stets „ein lieber und </w:t>
      </w:r>
      <w:proofErr w:type="spellStart"/>
      <w:r>
        <w:t>werther</w:t>
      </w:r>
      <w:proofErr w:type="spellEnd"/>
      <w:r>
        <w:t xml:space="preserve"> Mann“ war, für „ein treffliches Werkzeug Gottes und einen solchen Lehrer, der bei der Kirchen Christi viel und Großes gethan“; er achtete auch Luthers Lehre als „in Gottes Wort gegründet und wollte dieselbe nicht verkleinern“; sondern nur das wollte er, daß man Luther nicht für </w:t>
      </w:r>
      <w:proofErr w:type="spellStart"/>
      <w:r>
        <w:t>irrthumfrei</w:t>
      </w:r>
      <w:proofErr w:type="spellEnd"/>
      <w:r>
        <w:t xml:space="preserve"> erkläre, daß man ihn „nicht über Augustinum und andere alte christliche </w:t>
      </w:r>
      <w:proofErr w:type="spellStart"/>
      <w:r>
        <w:t>Scribenten</w:t>
      </w:r>
      <w:proofErr w:type="spellEnd"/>
      <w:r>
        <w:t xml:space="preserve"> setze oder den Propheten und Aposteln vergleiche, welche allein das Privilegium haben, daß ihnen nicht einiger Irrthum kann zugemessen werden.“ Andrerseits lehnt er es wiederholt ab, ein Jünger Calvins zu sein; er habe nichts von Calvin gelesen, als dessen ihm gewidmete Schrift über Jeremias; er sei weder auf Calvin noch irgend einen andern Menschen getauft, sondern getröste sich allein des Verdienstes Christi; die aber, welche sich lutherisch, </w:t>
      </w:r>
      <w:proofErr w:type="spellStart"/>
      <w:r>
        <w:t>zwinglisch</w:t>
      </w:r>
      <w:proofErr w:type="spellEnd"/>
      <w:r>
        <w:t xml:space="preserve"> oder calvinisch nennen, möchten es selbst verantworten. Dagegen bekennt er sich in allen Lagen seines Lebens aufs entschiedenste zur augsburgischen Confession und deren Apologie, und wenn er dabei allerdings an die seit 1540 im Artikel vom Abendmahl </w:t>
      </w:r>
      <w:proofErr w:type="spellStart"/>
      <w:r>
        <w:t>modificirte</w:t>
      </w:r>
      <w:proofErr w:type="spellEnd"/>
      <w:r>
        <w:t xml:space="preserve"> Augustana dachte, so haben wir doch auch nicht die geringste Ursache zur Annahme, daß es ihm nicht mit dem übrigen reichen und vollen evangelischen Inhalt dieser Bekenntnisse der treueste Ernst gewesen sei. So stand Friedrich in der Lehre, gleichsam vorbildlich, auf dem Grunde einer sehr positiven evangelischen Union, nur im Abendmahl mit Vorneigung zum Calvinischen. Was aber das Gottesdienstliche betrifft, worin sich diese Vorliebe weit stärker ausdrückt, so brach er allerdings in einem puritanischen Eifer mehr, als nöthig war, mit allem Geschichtlichen; aber man darf sich ihn deshalb nicht vorstellen als einen der Calvinisten, wie wir sie später und heute wohl finden, für die nur die Verneinungen des Calvinismus vorhanden sind, sondern es beruhte bei ihm alles auf dem </w:t>
      </w:r>
      <w:proofErr w:type="spellStart"/>
      <w:r>
        <w:t>unbedingtesten</w:t>
      </w:r>
      <w:proofErr w:type="spellEnd"/>
      <w:r>
        <w:t xml:space="preserve"> Gehorsam gegen das Wort Gottes und auf dem alles durchdringenden Streben, nur Gott die Ehre zu geben und durch Lebensheiligung in Christo mit ihm in Gemeinschaft zu treten, wie wir </w:t>
      </w:r>
      <w:proofErr w:type="spellStart"/>
      <w:r>
        <w:t>dieß</w:t>
      </w:r>
      <w:proofErr w:type="spellEnd"/>
      <w:r>
        <w:t xml:space="preserve"> als edelsten Schmuck des ursprünglichen Calvinismus anzuerkennen haben. Die kirchlichen </w:t>
      </w:r>
      <w:proofErr w:type="spellStart"/>
      <w:r>
        <w:t>Aenderungen</w:t>
      </w:r>
      <w:proofErr w:type="spellEnd"/>
      <w:r>
        <w:t xml:space="preserve"> Friedrichs fanden schon im Lande nicht überall Anklang, ja im </w:t>
      </w:r>
      <w:proofErr w:type="spellStart"/>
      <w:r>
        <w:t>Neuburgischen</w:t>
      </w:r>
      <w:proofErr w:type="spellEnd"/>
      <w:r>
        <w:t xml:space="preserve"> entschiedenen Widerstand, erregten aber auch außerhalb vielfache Bedenken, selbst bei verwandten und befreundeten Fürsten, wie Carl von Baden und Christoph von Württemberg. Der letztere, an Geist und </w:t>
      </w:r>
      <w:proofErr w:type="spellStart"/>
      <w:r>
        <w:t>Regententugend</w:t>
      </w:r>
      <w:proofErr w:type="spellEnd"/>
      <w:r>
        <w:t xml:space="preserve"> unserm Friedrich ebenbürtig, wollte mit diesem sich gern verständigen, und auch Friedrich, der den Herzog innig verehrte, war dazu sehr geneigt. Er dankt ihm in einem Schreiben aufs freundlichste für ein „Mitleiden“ (eine Theilnahme für ihn), und zweifelt nicht, daß „ohne die Hochsinnigkeit der Theologen“ sie beide „in der </w:t>
      </w:r>
      <w:proofErr w:type="spellStart"/>
      <w:r>
        <w:t>Erkenntniß</w:t>
      </w:r>
      <w:proofErr w:type="spellEnd"/>
      <w:r>
        <w:t xml:space="preserve"> und </w:t>
      </w:r>
      <w:proofErr w:type="spellStart"/>
      <w:r>
        <w:t>Bekenntniß</w:t>
      </w:r>
      <w:proofErr w:type="spellEnd"/>
      <w:r>
        <w:t xml:space="preserve"> göttlichen Worts und christlicher Religion sich nicht allein näher würden zusammenthun, sondern auch mit einander </w:t>
      </w:r>
      <w:proofErr w:type="spellStart"/>
      <w:r>
        <w:t>gottseliglich</w:t>
      </w:r>
      <w:proofErr w:type="spellEnd"/>
      <w:r>
        <w:t xml:space="preserve"> in den Hauptartikeln christlicher Lehre wohl vergleichen können.“ Auch wurden zu diesem Zweck im J. 1564 zwei Gespräche gehalten, das eine vorläufige nur zwischen den Fürsten in dem Städtchen </w:t>
      </w:r>
      <w:proofErr w:type="spellStart"/>
      <w:r>
        <w:t>Hilsbach</w:t>
      </w:r>
      <w:proofErr w:type="spellEnd"/>
      <w:r>
        <w:t xml:space="preserve">, das andere eingehende unter Zuziehung von Theologen und weltlichen </w:t>
      </w:r>
      <w:proofErr w:type="spellStart"/>
      <w:r>
        <w:t>Räthen</w:t>
      </w:r>
      <w:proofErr w:type="spellEnd"/>
      <w:r>
        <w:t xml:space="preserve"> im Kloster Maulbronn. Es war von beiden Seiten der redlichste Wille vorhanden, und insbesondere zeigte Friedrich die ganze Woche hindurch die größte Ausdauer. „Mich schläfert dennoch nicht – sprach er – denn ich bin darum hier, daß ich wölle lernen, und will lernen mein Leben lang.“ In der letzten Nacht setzten beide Fürsten, jeder für sich, noch ihr </w:t>
      </w:r>
      <w:proofErr w:type="spellStart"/>
      <w:r>
        <w:t>Bekenntniß</w:t>
      </w:r>
      <w:proofErr w:type="spellEnd"/>
      <w:r>
        <w:t xml:space="preserve"> auf, und Friedrich wurde damit erst fertig, „wie die Glock </w:t>
      </w:r>
      <w:proofErr w:type="spellStart"/>
      <w:r>
        <w:t>drey</w:t>
      </w:r>
      <w:proofErr w:type="spellEnd"/>
      <w:r>
        <w:t xml:space="preserve"> schlug gegen Tag“ Allein auch dieser wohlgemeinte Versuch war vergeblich. Wenn die Fürsten sich auch hätten einigen können, so vermochte „die Hochsinnigkeit der Theologen“ es nicht und es blieb kein anderes </w:t>
      </w:r>
      <w:proofErr w:type="spellStart"/>
      <w:r>
        <w:t>Ergebniß</w:t>
      </w:r>
      <w:proofErr w:type="spellEnd"/>
      <w:r>
        <w:t xml:space="preserve"> als ein anständiges Auseinandergehen. Viel ungünstiger zeigten sich die andern, Friedrich ferner stehenden lutherischen Fürsten. Sie gingen zu Drohungen und Gewaltmaßregeln über und wußten auch den, sonst wohlgesinnten Kaiser Maximilian II. zu einem Dekrete zu bewegen, dem zufolge der Kurfürst den Calvinismus in seinem Lande wieder abschaffen und für die eingezogenen Kirchengüter Ersatz leisten sollte. Ein schweres Gewitter schien sich über Friedrichs Haupt zusammenzuziehen und es gingen Gerüchte, als ob für ihn alles zu befürchten wäre, selbst bis zum Verlust der Kurwürde und des Lebens. Da der Reichstag zu Augsburg 1566 zur Entscheidung bestimmt war, warnte ihn sein Bruder, Pfalzgraf Richard, aufs dringendste, sich nicht persönlich dahin zu begeben. Allein wie Luther nach Worms gehen wollte, selbst wenn dort so viel Teufel wären, als Ziegel auf den Dächern, so kannte auch das gute evangelische Gewissen Friedrichs keine Furcht. Er beruhigte den besorgten Bruder in zwei trefflichen Briefen. In dem einen sagt er, gar manchem habe man schon Irrthümer und Ketzereien vorgeworfen, deren man nun nicht mehr gedenke, „allein der arme Fritz, der hat Leder </w:t>
      </w:r>
      <w:proofErr w:type="spellStart"/>
      <w:r>
        <w:t>gessen</w:t>
      </w:r>
      <w:proofErr w:type="spellEnd"/>
      <w:r>
        <w:t xml:space="preserve"> und muß der ärgste Ketzer sein“, getröstet sich aber, der Kaiser werde ein gutes Recht schon erkennen. In dem andern, wahrhaft großartigen Schreiben erklärt er sich zu allem, auch zum Zeugentode, bereit und schließt mit folgenden Worten: „Sehe der halben zu meinem lieben und getreuen Vater im Himmel in tröstlicher Hoffnung, eine Allmacht werde mich zu einem Instrument gebrauchen, einen Namen im heil. Reich deutscher Nation in diesen letzten Zeiten öffentlich nicht allein mit dem Mund, sondern auch mit der That zu bekennen, wie auch weiland mein lieber Schwäher, Herzog Johannes Friedrich zu Sachsen, der Kurfürst sel. gethan; und ob ich wohl nicht so vermessen, daß ich meinen Verstand mit </w:t>
      </w:r>
      <w:proofErr w:type="spellStart"/>
      <w:r>
        <w:t>dessel</w:t>
      </w:r>
      <w:proofErr w:type="spellEnd"/>
      <w:r>
        <w:t xml:space="preserve">. Kurfürsten vergleichen wollte, so weiß ich hingegen, daß der Gott, so ihn in wahrer </w:t>
      </w:r>
      <w:proofErr w:type="spellStart"/>
      <w:r>
        <w:t>Erkenntniß</w:t>
      </w:r>
      <w:proofErr w:type="spellEnd"/>
      <w:r>
        <w:t xml:space="preserve"> seines heil. Evangeliums damals erhalten, noch lebt und so mächtig ist, daß er mich armes einfältiges Männlein wohl erhalten kann und gewißlich durch einen h. Geist erhalten werde, ob es auch dahin gelangen sollte, daß es Blut kosten müßte: welches, da es meinem Gott und Vater gefiele, mich zu solchen Ehren zu gebrauchen, ich seiner Allmacht nimmer genug am verdanken könnte, weder hier zeitlich, noch dort in Ewigkeit.“ Die entscheidende Sitzung der Reichsversammlung wurde am 14. Mai gehalten. In dieselbe ließ sich Friedrich durch einen Sohn und „geistlichen Waffenträger“, Johann Casimir, die Bibel nachtragen und vertheidigte zuerst ein Verfahren mit geistlichen Stiftern als in den Bestimmungen des Religionsfriedens begründet; dann aber zur Glaubensfrage übergehend erklärte er: hierin erkenne er nur einen Herrn, der ein Herr aller Herren und König aller Könige sei; da handle es sich nicht „um eine Kappen voller Fleisch“, sondern um der Seelen Seligkeit, und über seine Seele habe nicht der Kaiser, sondern allein Gott, der sie geschaffen, zu gebieten; mit der augsburgischen Confession stimme er aufrichtig überein und ein Katechismus sei mit Fundamenten der heil. Schrift dermaßen armiert, daß er wohl </w:t>
      </w:r>
      <w:proofErr w:type="spellStart"/>
      <w:r>
        <w:t>unumgestoßen</w:t>
      </w:r>
      <w:proofErr w:type="spellEnd"/>
      <w:r>
        <w:t xml:space="preserve"> bleiben solle; könne ihn aber irgend jemand, jung oder alt, gelehrt oder ungelehrt, Freund oder Feind, „ja der geringste Küchen- oder Stallbube“ aus Gottes allein seligmachendem Wort eines bessern belehren, so werde er dafür dankbar sein und sei die Bibel bald zur Hand; im </w:t>
      </w:r>
      <w:proofErr w:type="spellStart"/>
      <w:r>
        <w:t>Uebrigen</w:t>
      </w:r>
      <w:proofErr w:type="spellEnd"/>
      <w:r>
        <w:t xml:space="preserve"> vertraue er auf die Gerechtigkeit des Kaisers; „sollte aber, schloß er, dies mein </w:t>
      </w:r>
      <w:proofErr w:type="spellStart"/>
      <w:r>
        <w:t>unterthänigst</w:t>
      </w:r>
      <w:proofErr w:type="spellEnd"/>
      <w:r>
        <w:t xml:space="preserve"> Vertrauen fehlschlagen, so getröste ich mich des, daß mein Herr und Heiland Christus Jesus mir jammt allen seinen Gläubigen die so gewisse Verheißung gethan, daß alles, was ich um seiner Ehre oder Namens willen verlieren werde, mir in jener Welt hundertfältig soll erstattet werden. Thue damit Eurer kaiserlichen Majestät mich </w:t>
      </w:r>
      <w:proofErr w:type="spellStart"/>
      <w:r>
        <w:t>unterhänigst</w:t>
      </w:r>
      <w:proofErr w:type="spellEnd"/>
      <w:r>
        <w:t xml:space="preserve"> zu Gnaden befehlen.“ Diese, aus der innersten </w:t>
      </w:r>
      <w:proofErr w:type="spellStart"/>
      <w:r>
        <w:t>Ueberzeugung</w:t>
      </w:r>
      <w:proofErr w:type="spellEnd"/>
      <w:r>
        <w:t xml:space="preserve"> hervorströmende Rede machte einen so tiefen Eindruck, daß alsbald Kurfürst August von Sachsen, dem Angeklagten auf die Schulter klopfend, in die Worte ausbrach: „Fritz, du bist frömmer denn wir alle“, und weiterhin Carl von Baden zu den Umstehenden sagte: „Was fechtet ihr diesen Fürsten an? Er ist frömmer denn wir alle.“ So wurde dies der schönste Tag Friedrichs; er brachte ihm statt der Verurtheilung eine unverwelkliche Ehrenkrone. Nicht nur als Angehöriger der augsburgischen Confession, zu der er sich auch hier wiederum feierlich bekannt hatte, wurde er anerkannt, sondern auch das </w:t>
      </w:r>
      <w:proofErr w:type="spellStart"/>
      <w:r>
        <w:t>Directorium</w:t>
      </w:r>
      <w:proofErr w:type="spellEnd"/>
      <w:r>
        <w:t xml:space="preserve"> in evangelischen Religionssachen, welches Kurpfalz als oberstem evang. Stand zukam, ward ihm nicht entzogen. Am Freitag vor Pfingsten traf der Kurfürst wieder in Heidelberg ein und am Pfingstfeste selbst genoß er mit der Gemeinde das h. Abendmahl; bei der Vorbereitung darauf ermahnte er den </w:t>
      </w:r>
      <w:proofErr w:type="spellStart"/>
      <w:r>
        <w:t>Olevian</w:t>
      </w:r>
      <w:proofErr w:type="spellEnd"/>
      <w:r>
        <w:t xml:space="preserve">, indem er ihm öffentlich die Hand reichte, zur Standhaftigkeit im Glauben. Von da an setzte Friedrich eine reformatorische Thätigkeit unangefochten fort und bewährte darin Strenge und Milde. Mit Eifer ergriff er die Vorschläge </w:t>
      </w:r>
      <w:proofErr w:type="spellStart"/>
      <w:r>
        <w:t>Olevians</w:t>
      </w:r>
      <w:proofErr w:type="spellEnd"/>
      <w:r>
        <w:t xml:space="preserve"> zur Einführung calvinischer, durch Presbyterien zu übender Sittenzucht, stieß damit jedoch auf große Schwierigkeiten. Noch strenger war er, wo er auf dem Gebiete der Lehre grundstürzende Irrthümer zu finden glaubte, wie </w:t>
      </w:r>
      <w:proofErr w:type="spellStart"/>
      <w:r>
        <w:t>dieß</w:t>
      </w:r>
      <w:proofErr w:type="spellEnd"/>
      <w:r>
        <w:t xml:space="preserve"> bei den unter den pfälzischen Geistlichen entdeckten Arianern (Leugnern der Gottheit Christi und der Dreieinigkeit) der Fall war, deren Haupt Joh. </w:t>
      </w:r>
      <w:proofErr w:type="spellStart"/>
      <w:r>
        <w:t>Sylvanus</w:t>
      </w:r>
      <w:proofErr w:type="spellEnd"/>
      <w:r>
        <w:t xml:space="preserve"> im J. 1572 zum Tode durchs Schwert verurtheilt wurde. Dagegen zeigte er sich auch mild, wenn er, selbst bei abweichenden Lehrmeinungen, eine ernste Glaubensgesinnung und sittlich würdige Lebensführung wahrnahm, wovon die Wiedertäufer ein Beispiel sind, denen er nach einem 19 Tage dauernden Prüfungs-Gespräch zu Frankenthal im J. 1571 die ruhige Ansiedelung in der Pfalz gestattete. Besonders unermüdlich aber war Friedrich in der Pflege christlicher </w:t>
      </w:r>
      <w:proofErr w:type="spellStart"/>
      <w:r>
        <w:t>Erkenntniß</w:t>
      </w:r>
      <w:proofErr w:type="spellEnd"/>
      <w:r>
        <w:t xml:space="preserve"> und christlichen Lebens in einem Lande, sowie in der Förderung der protestantischen Sache im Ganzen und Großen. Die eingezogenen Stifter und Klöster, deren Zahl in die Hunderte ging, stellten sehr bedeutende Mittel zu Gebot, und diese wurden mit höchster Gewissenhaftigkeit für Zwecke der Kirche und Schule oder auf Stiftungen und Werke der Barmherzigkeit verwendet, so daß dadurch der pfälzischen Kirche eine würdige Unabhängigkeit gesichert, dabei aber zugleich das Unterrichtswesen durch alle Stufen hindurch, von der Universität bis zur Dorfschule wesentlich verbessert wurde. Nach außen aber stand Friedrich mit den protestantischen Kirchen, vornehmlich den reformierten in Frankreich, England und den Niederlanden fortwährend in </w:t>
      </w:r>
      <w:proofErr w:type="spellStart"/>
      <w:r>
        <w:t>regter</w:t>
      </w:r>
      <w:proofErr w:type="spellEnd"/>
      <w:r>
        <w:t xml:space="preserve"> Verbindung; er trat überall für die Unterdrückten ein und strafte die Verfolger, wie z. B. nach der Bartholomäusnacht, mit scharfen Worten; er nahm Flüchtlinge, unter andern Charlotte von Bourbon, gastlich auf und brachte, wo er nur konnte, thätige Hülfe: ein bewährter Waffenträger, Johann Casimir führte zur Unterstützung der Protestanten ein Heer nach Frankreich, und ein anderer hoffnungsvoller Sohn Christoph fiel als </w:t>
      </w:r>
      <w:proofErr w:type="spellStart"/>
      <w:r>
        <w:t>23jähriger</w:t>
      </w:r>
      <w:proofErr w:type="spellEnd"/>
      <w:r>
        <w:t xml:space="preserve"> Jüngling 1574 im niederländischen Freiheitskampfe auf der </w:t>
      </w:r>
      <w:proofErr w:type="spellStart"/>
      <w:r>
        <w:t>Mockerhaide</w:t>
      </w:r>
      <w:proofErr w:type="spellEnd"/>
      <w:r>
        <w:t xml:space="preserve">. Ganz besonders lag es Friedrich, dessen Blick ohne Vernachlässigung des Nächsten stets auf das Ganze gerichtet war, noch auf dem Herzen, eine umfassende Vereinigung aller Protestanten und ein allgemeines Toleranz-Gesetz zu Stande zu bringen. Es sollte ihm nicht so gut werden. Doch beschäftigten ihn diese Dinge, wie überhaupt die Sorge um das Wohl der Kirche, auch noch im Angesicht des Todes. Als er, selbst schon aufs schwerste an der Wassersucht darniederliegend, den am 12. Oktober 1576 erfolgten Heimgang seines </w:t>
      </w:r>
      <w:proofErr w:type="spellStart"/>
      <w:r>
        <w:t>werthen</w:t>
      </w:r>
      <w:proofErr w:type="spellEnd"/>
      <w:r>
        <w:t xml:space="preserve"> Kaisers Max erfuhr, hatte er nur den Wunsch, den neuen Kaiser und seinen Kurprinzen Ludwig noch einmal zu sehen, „um sich mit beiden wegen des Zustandes christlicher Republik zu besprechen.“ Beim Herannahen eines Endes durfte Friedrich bezeugen: „Ich habe der Kirche zum Besten gethan, was ich konnte“- fügte jedoch demüthig hinzu, daß er nicht viel vermocht habe; Gott aber, der alles vermöge, werde die Seinen nicht Waisen sein lassen und die Gebete, die er in diesem Gemach für eine Nachfolger und die Kirche knieend gethan, väterlich erhören. „Ich habe euch lange genug gelebt – sprach er – ich muß mir auch einmal leben.“ Und wiederum: „Es berufe mich nun der liebe Gott, wann er wölle, so hab ich ein fröhlich frei Gewissen in dem Herrn Christo, dem ich von Herzen gedienet und erlebet habe, daß in meinen Kirchen und Schulen die Leute von den Menschen auf ihn allein gewiesen worden.“ Am meisten stärkten ihn Worte der h. Schrift: der 31. Psalm, das hohepriesterliche Gebet des Herrn Joh. 17, die Stellen 1. </w:t>
      </w:r>
      <w:proofErr w:type="spellStart"/>
      <w:r>
        <w:t>Timoth</w:t>
      </w:r>
      <w:proofErr w:type="spellEnd"/>
      <w:r>
        <w:t xml:space="preserve">. 1, 15 und 2. </w:t>
      </w:r>
      <w:proofErr w:type="spellStart"/>
      <w:r>
        <w:t>Timoth</w:t>
      </w:r>
      <w:proofErr w:type="spellEnd"/>
      <w:r>
        <w:t xml:space="preserve">. 4, 7 und 8. So entschlief er selig am 26. </w:t>
      </w:r>
      <w:proofErr w:type="spellStart"/>
      <w:r>
        <w:t>Oct</w:t>
      </w:r>
      <w:proofErr w:type="spellEnd"/>
      <w:r>
        <w:t xml:space="preserve">. 1576 in dem einigen Trost Lebens und Sterbens, zu dem er sich jederzeit unwandelbar bekannt hatte. Von Person muß Friedrich eine würdige Erscheinung dargeboten haben; er trug einen starken Bart, und aus den festen, aber wohlwollenden Zügen seines Angesichts blickte ein klares, durchdringendes Auge. In seinem Familienleben war Freude und Leid menschlich gemischt: mit Marie von Brandenburg-Bayreuth lebte er bis 1567 in </w:t>
      </w:r>
      <w:proofErr w:type="spellStart"/>
      <w:r>
        <w:t>30jähriger</w:t>
      </w:r>
      <w:proofErr w:type="spellEnd"/>
      <w:r>
        <w:t xml:space="preserve"> glücklicher Ehe; sie gab ihm 5 Söhne und 5 Töchter, deren Geschicke sehr verschieden waren; eine zweite Ehe mit Amalie, Witwe des Herrn von </w:t>
      </w:r>
      <w:proofErr w:type="spellStart"/>
      <w:r>
        <w:t>Brederode</w:t>
      </w:r>
      <w:proofErr w:type="spellEnd"/>
      <w:r>
        <w:t xml:space="preserve">, geb. Gräfin von </w:t>
      </w:r>
      <w:proofErr w:type="spellStart"/>
      <w:r>
        <w:t>Moeurs</w:t>
      </w:r>
      <w:proofErr w:type="spellEnd"/>
      <w:r>
        <w:t>, blieb kinderlos. An dem Hofe Friedrichs ging es sehr einfach zu; er schaffte sogar die „</w:t>
      </w:r>
      <w:proofErr w:type="spellStart"/>
      <w:r>
        <w:t>Sängerei</w:t>
      </w:r>
      <w:proofErr w:type="spellEnd"/>
      <w:r>
        <w:t xml:space="preserve"> ab“ ab und entlieh eine solche für Festlichkeiten anderswoher. Seine Zeit gehörte fast nur ernsten Dingen: dem Lesen der h. Schrift und weltlicher Geschichte, der Abfassung zahlreicher Sendschreiben und den Geschäften der Regierung, denen er mit Besuch der Kanzleien und Anhören der Unterthanen stets treulich oblag. Auch sein weltliches Regiment hatte ein strenges, sittliches Gepräge; er vereinfachte das Beamtenwesen, suchte der Verschwendung, dem Luxus und der </w:t>
      </w:r>
      <w:proofErr w:type="spellStart"/>
      <w:r>
        <w:t>Ueppigkeit</w:t>
      </w:r>
      <w:proofErr w:type="spellEnd"/>
      <w:r>
        <w:t xml:space="preserve"> zu steuern und gab eine „christliche“ Polizeiordnung, in welcher Heilighaltung der Sonn- und Feiertage sowie Kirchenbesuch für jedermann, „der es Leibs halben vermag“, ernstlich vorgeschrieben, dagegen Fluchen, Schwören, Zechen u. a. streng verboten war. Der Wohlstand, zu dem auch </w:t>
      </w:r>
      <w:proofErr w:type="spellStart"/>
      <w:r>
        <w:t>gewerbfleißige</w:t>
      </w:r>
      <w:proofErr w:type="spellEnd"/>
      <w:r>
        <w:t xml:space="preserve"> Emigranten beitrugen, blühte unter ihm in der Pfalz und die Unterthanen waren wohl zufrieden. Doch stellte Friedrich auch in weltlichen Dingen alles auf Gott und sein Wort. Dem Kaiser Max überreichte er eine ins Spanische übersetzte Bibel mit der </w:t>
      </w:r>
      <w:proofErr w:type="spellStart"/>
      <w:r>
        <w:t>Aeußerung</w:t>
      </w:r>
      <w:proofErr w:type="spellEnd"/>
      <w:r>
        <w:t xml:space="preserve">, in diesem Buch sei „ein Schatz aller Schätze enthalten, nämlich die himmlische Weisheit, welche Kaiser, Könige und Fürsten anweiset, wie sie glücklich regieren sollen.“ Und als er einst gefragt wurde, warum er in seinem Lande keine Festungen baue, erwiderte er: „Eine feste Burg ist unser Gott! So haben wir getreue Unterthanen, wohlgeneigte Nachbarn und im Fall der Noth eine Anzahl solcher Kriegsleute, die nicht allein mit Wehr und Waffen, sondern auch und vornehmlich mit dem Gebet unsern Feinden widerstehen können.“ Der Mittel- und </w:t>
      </w:r>
      <w:proofErr w:type="spellStart"/>
      <w:r>
        <w:t>Angelpunct</w:t>
      </w:r>
      <w:proofErr w:type="spellEnd"/>
      <w:r>
        <w:t xml:space="preserve"> von Friedrichs Thätigkeit war </w:t>
      </w:r>
      <w:proofErr w:type="spellStart"/>
      <w:r>
        <w:t>indeß</w:t>
      </w:r>
      <w:proofErr w:type="spellEnd"/>
      <w:r>
        <w:t xml:space="preserve"> immer die Kirche; hier empfing alles von ihm den Anstoß und stand unter einer persönlichsten Leitung. Er besuchte selbst die Sitzungen seines </w:t>
      </w:r>
      <w:proofErr w:type="spellStart"/>
      <w:r>
        <w:t>Kirchenraths</w:t>
      </w:r>
      <w:proofErr w:type="spellEnd"/>
      <w:r>
        <w:t xml:space="preserve">, disputierte in eigner Person auf einer Synode mit einem geistlichen Gegner einer Abendmahlslehre, und setzte als unerschütterlicher Bekenner vor Kaiser und Reich alles, was er war und hatte, für seinen Glauben und seine kirchlichen Reformen ein. Und so blieb es bis zum letzten Athemzug. Auch in dem Testament, das er nicht lange vor seinem Tod aufsetzte, sind ihm Glaube und Kirche das Wichtigste. Er legt ein ausführliches, sehr rechtgläubiges </w:t>
      </w:r>
      <w:proofErr w:type="spellStart"/>
      <w:r>
        <w:t>Bekenntniß</w:t>
      </w:r>
      <w:proofErr w:type="spellEnd"/>
      <w:r>
        <w:t xml:space="preserve"> ab und kennt kein höheres Anliegen, als daß seinem Volke das lautere Wort Gottes und reine Sakrament erhalten, daß christliches Leben unter allen Ständen in Eintracht gefördert werde. Der Wahlspruch Friedrichs, der in der That ein ganzes Leben beherrschte, waren die Worte: „Herr, nach deinem Willen.“ Diesen Spruch legte er auch einem, in höherem Alter abgefaßten Liede zu Grund, dem der ganze Sinn Friedrichs in seiner Frömmigkeit, Demuth und Treuherzigkeit eingeprägt ist. Wir schließen unsere Schilderung mit dem letzten Vers dieses Liedes, der so lautet:</w:t>
      </w:r>
    </w:p>
    <w:p w14:paraId="27FFB27B" w14:textId="77777777" w:rsidR="00BD464C" w:rsidRDefault="00BD464C" w:rsidP="00BD464C">
      <w:pPr>
        <w:pStyle w:val="StandardWeb"/>
      </w:pPr>
      <w:r>
        <w:t> </w:t>
      </w:r>
    </w:p>
    <w:p w14:paraId="55E87D82" w14:textId="23C5A320" w:rsidR="00BD464C" w:rsidRDefault="00BD464C" w:rsidP="00BD464C">
      <w:pPr>
        <w:pStyle w:val="StandardWeb"/>
      </w:pPr>
      <w:r>
        <w:t>Willen und Lieb zu deiner Ehr</w:t>
      </w:r>
      <w:r>
        <w:br/>
        <w:t>Laß in mir wachsen täglich mehr</w:t>
      </w:r>
      <w:r>
        <w:br/>
        <w:t>Bis in mein letztes Ende;</w:t>
      </w:r>
      <w:r>
        <w:br/>
        <w:t>Und wann erfüllet sind die Tag,</w:t>
      </w:r>
      <w:r>
        <w:br/>
        <w:t>Daß ich von hie soll scheiden ab,</w:t>
      </w:r>
      <w:r>
        <w:br/>
      </w:r>
      <w:proofErr w:type="spellStart"/>
      <w:r>
        <w:t>Mein’n</w:t>
      </w:r>
      <w:proofErr w:type="spellEnd"/>
      <w:r>
        <w:t xml:space="preserve"> Geist nimm in dein Hände.</w:t>
      </w:r>
    </w:p>
    <w:p w14:paraId="59836095" w14:textId="1DE8099D" w:rsidR="00BD464C" w:rsidRDefault="00BD464C" w:rsidP="00BD464C">
      <w:pPr>
        <w:pStyle w:val="StandardWeb"/>
      </w:pPr>
      <w:r>
        <w:t xml:space="preserve">Dein Wort </w:t>
      </w:r>
      <w:proofErr w:type="spellStart"/>
      <w:r>
        <w:t>entzeuch</w:t>
      </w:r>
      <w:proofErr w:type="spellEnd"/>
      <w:r>
        <w:t xml:space="preserve"> </w:t>
      </w:r>
      <w:proofErr w:type="spellStart"/>
      <w:r>
        <w:t>meim</w:t>
      </w:r>
      <w:proofErr w:type="spellEnd"/>
      <w:r>
        <w:t xml:space="preserve"> Völklein </w:t>
      </w:r>
      <w:proofErr w:type="spellStart"/>
      <w:r>
        <w:t>nit</w:t>
      </w:r>
      <w:proofErr w:type="spellEnd"/>
      <w:r>
        <w:t>,</w:t>
      </w:r>
      <w:r>
        <w:br/>
        <w:t xml:space="preserve">Wann es dein Gnad durch die </w:t>
      </w:r>
      <w:proofErr w:type="spellStart"/>
      <w:r>
        <w:t>Sünd</w:t>
      </w:r>
      <w:proofErr w:type="spellEnd"/>
      <w:r>
        <w:t xml:space="preserve"> verschütt‘,</w:t>
      </w:r>
      <w:r>
        <w:br/>
        <w:t>Laß mich im Fried verhüllen.</w:t>
      </w:r>
      <w:r>
        <w:br/>
        <w:t xml:space="preserve">Mein Land und </w:t>
      </w:r>
      <w:proofErr w:type="spellStart"/>
      <w:r>
        <w:t>Leut</w:t>
      </w:r>
      <w:proofErr w:type="spellEnd"/>
      <w:r>
        <w:t xml:space="preserve"> nach meinem Tod,</w:t>
      </w:r>
      <w:r>
        <w:br/>
      </w:r>
      <w:proofErr w:type="spellStart"/>
      <w:r>
        <w:t>Darzu</w:t>
      </w:r>
      <w:proofErr w:type="spellEnd"/>
      <w:r>
        <w:t xml:space="preserve"> der Christen letzte Not</w:t>
      </w:r>
      <w:r>
        <w:br/>
      </w:r>
      <w:proofErr w:type="spellStart"/>
      <w:r>
        <w:t>Regier</w:t>
      </w:r>
      <w:proofErr w:type="spellEnd"/>
      <w:r>
        <w:t xml:space="preserve">, Herr, nach </w:t>
      </w:r>
      <w:proofErr w:type="spellStart"/>
      <w:r>
        <w:t>dei’m</w:t>
      </w:r>
      <w:proofErr w:type="spellEnd"/>
      <w:r>
        <w:t xml:space="preserve"> Willen.</w:t>
      </w:r>
    </w:p>
    <w:p w14:paraId="20A02BA2" w14:textId="77777777" w:rsidR="00BD464C" w:rsidRDefault="00BD464C">
      <w:pPr>
        <w:spacing w:after="0" w:line="240" w:lineRule="auto"/>
      </w:pPr>
    </w:p>
    <w:p w14:paraId="28DC54FD" w14:textId="2495C480" w:rsidR="00BD71A4" w:rsidRDefault="00BD71A4">
      <w:pPr>
        <w:spacing w:after="0" w:line="240" w:lineRule="auto"/>
        <w:rPr>
          <w:rFonts w:eastAsia="Times New Roman"/>
          <w:b/>
          <w:bCs/>
          <w:color w:val="000000"/>
          <w:kern w:val="36"/>
          <w:sz w:val="36"/>
          <w:szCs w:val="48"/>
          <w:lang w:eastAsia="de-DE"/>
        </w:rPr>
      </w:pPr>
      <w:r>
        <w:br w:type="page"/>
      </w:r>
    </w:p>
    <w:p w14:paraId="27B531DF" w14:textId="77777777" w:rsidR="00D5498D" w:rsidRPr="00D5498D" w:rsidRDefault="00D5498D" w:rsidP="008E63BE">
      <w:pPr>
        <w:pStyle w:val="berschrift1"/>
      </w:pPr>
      <w:r w:rsidRPr="00D5498D">
        <w:t>Quellen:</w:t>
      </w:r>
    </w:p>
    <w:p w14:paraId="6D47082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911DA8D" w14:textId="77777777" w:rsidR="00BD71A4" w:rsidRDefault="00965383"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CFA2738" w14:textId="77777777" w:rsidR="00BD71A4" w:rsidRDefault="00965383"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43BF5A92" w14:textId="77777777" w:rsidR="00BD71A4" w:rsidRDefault="00965383"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1F027AF8" w14:textId="77777777" w:rsidR="00BD71A4" w:rsidRDefault="00965383"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3D342D1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5B2E9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C70A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DDBE2C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7971FB8" w14:textId="77777777" w:rsidR="00082307" w:rsidRDefault="00BD71A4" w:rsidP="00BD71A4">
      <w:pPr>
        <w:pStyle w:val="berschrift1"/>
      </w:pPr>
      <w:r>
        <w:t>Spendenaufruf</w:t>
      </w:r>
    </w:p>
    <w:p w14:paraId="6BA8976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DC5482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46DABD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E66A01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21765C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6A910BD" w14:textId="77777777" w:rsidR="00BD71A4" w:rsidRDefault="00965383"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EF3DD0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2C73427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CCA934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28194F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03B9C3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64C"/>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965383"/>
    <w:rsid w:val="00B365E5"/>
    <w:rsid w:val="00BD464C"/>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436FDF"/>
  <w15:chartTrackingRefBased/>
  <w15:docId w15:val="{7F59DF98-B1FB-414A-A34E-1602B26D7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D464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2231584">
      <w:bodyDiv w:val="1"/>
      <w:marLeft w:val="0"/>
      <w:marRight w:val="0"/>
      <w:marTop w:val="0"/>
      <w:marBottom w:val="0"/>
      <w:divBdr>
        <w:top w:val="none" w:sz="0" w:space="0" w:color="auto"/>
        <w:left w:val="none" w:sz="0" w:space="0" w:color="auto"/>
        <w:bottom w:val="none" w:sz="0" w:space="0" w:color="auto"/>
        <w:right w:val="none" w:sz="0" w:space="0" w:color="auto"/>
      </w:divBdr>
      <w:divsChild>
        <w:div w:id="414012337">
          <w:marLeft w:val="0"/>
          <w:marRight w:val="0"/>
          <w:marTop w:val="0"/>
          <w:marBottom w:val="0"/>
          <w:divBdr>
            <w:top w:val="none" w:sz="0" w:space="0" w:color="auto"/>
            <w:left w:val="none" w:sz="0" w:space="0" w:color="auto"/>
            <w:bottom w:val="none" w:sz="0" w:space="0" w:color="auto"/>
            <w:right w:val="none" w:sz="0" w:space="0" w:color="auto"/>
          </w:divBdr>
        </w:div>
      </w:divsChild>
    </w:div>
    <w:div w:id="1223641679">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100462">
      <w:bodyDiv w:val="1"/>
      <w:marLeft w:val="0"/>
      <w:marRight w:val="0"/>
      <w:marTop w:val="0"/>
      <w:marBottom w:val="0"/>
      <w:divBdr>
        <w:top w:val="none" w:sz="0" w:space="0" w:color="auto"/>
        <w:left w:val="none" w:sz="0" w:space="0" w:color="auto"/>
        <w:bottom w:val="none" w:sz="0" w:space="0" w:color="auto"/>
        <w:right w:val="none" w:sz="0" w:space="0" w:color="auto"/>
      </w:divBdr>
      <w:divsChild>
        <w:div w:id="1164279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26</Pages>
  <Words>11792</Words>
  <Characters>74291</Characters>
  <Application>Microsoft Office Word</Application>
  <DocSecurity>0</DocSecurity>
  <Lines>619</Lines>
  <Paragraphs>171</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85912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Bekenntnis und Biographie</dc:title>
  <dc:subject/>
  <dc:creator>Friedrich von der Pfalz</dc:creator>
  <cp:keywords/>
  <dc:description/>
  <cp:lastModifiedBy>webmaster@glaubensstimme.de</cp:lastModifiedBy>
  <cp:revision>2</cp:revision>
  <dcterms:created xsi:type="dcterms:W3CDTF">2021-11-21T17:33:00Z</dcterms:created>
  <dcterms:modified xsi:type="dcterms:W3CDTF">2021-11-21T19:45:00Z</dcterms:modified>
  <dc:language>de</dc:language>
</cp:coreProperties>
</file>